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6fec2fd" w14:textId="6fec2fd">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"Психологиялық-педагогикалық қолдау саласындағы жергілікті атқарушы органдар көрсететін мемлекеттік көрсетілетін қызметтерді көрсету тәртібін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2020 жылғы 27 мамырдағы № 223 бұйрығы. Қазақстан Республикасының Әділет министрлігінде 2020 жылғы 28 мамырда № 20744 болып тіркелді.</w:t>
      </w:r>
    </w:p>
    <w:p>
      <w:pPr>
        <w:spacing w:after="0"/>
        <w:ind w:left="0"/>
        <w:jc w:val="both"/>
      </w:pPr>
      <w:bookmarkStart w:name="z1" w:id="0"/>
      <w:r>
        <w:rPr>
          <w:rFonts w:ascii="Times New Roman"/>
          <w:b w:val="false"/>
          <w:i w:val="false"/>
          <w:color w:val="000000"/>
          <w:sz w:val="28"/>
        </w:rPr>
        <w:t xml:space="preserve">
      "Мемлекеттік көрсетілетін қызметтер туралы" 2013 жылғы 15 сәуірдегі Қазақстан Республикасының Заңы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БҰЙЫРАМЫН:</w:t>
      </w:r>
    </w:p>
    <w:bookmarkEnd w:id="0"/>
    <w:bookmarkStart w:name="z2" w:id="1"/>
    <w:p>
      <w:pPr>
        <w:spacing w:after="0"/>
        <w:ind w:left="0"/>
        <w:jc w:val="both"/>
      </w:pPr>
      <w:r>
        <w:rPr>
          <w:rFonts w:ascii="Times New Roman"/>
          <w:b w:val="false"/>
          <w:i w:val="false"/>
          <w:color w:val="000000"/>
          <w:sz w:val="28"/>
        </w:rPr>
        <w:t>
      1. Қоса беріліп отырған:</w:t>
      </w:r>
    </w:p>
    <w:bookmarkEnd w:id="1"/>
    <w:bookmarkStart w:name="z3" w:id="2"/>
    <w:p>
      <w:pPr>
        <w:spacing w:after="0"/>
        <w:ind w:left="0"/>
        <w:jc w:val="both"/>
      </w:pPr>
      <w:r>
        <w:rPr>
          <w:rFonts w:ascii="Times New Roman"/>
          <w:b w:val="false"/>
          <w:i w:val="false"/>
          <w:color w:val="000000"/>
          <w:sz w:val="28"/>
        </w:rPr>
        <w:t xml:space="preserve">
      1) осы бұйрыққа </w:t>
      </w:r>
      <w:r>
        <w:rPr>
          <w:rFonts w:ascii="Times New Roman"/>
          <w:b w:val="false"/>
          <w:i w:val="false"/>
          <w:color w:val="000000"/>
          <w:sz w:val="28"/>
        </w:rPr>
        <w:t>1-қосымшаға</w:t>
      </w:r>
      <w:r>
        <w:rPr>
          <w:rFonts w:ascii="Times New Roman"/>
          <w:b w:val="false"/>
          <w:i w:val="false"/>
          <w:color w:val="000000"/>
          <w:sz w:val="28"/>
        </w:rPr>
        <w:t xml:space="preserve"> сәйкес "Мүмкіндіктері шектеулі балаларды психологиялық-медициналық-педагогикалық тексеру және оларға консультациялық көмек көрсету" мемлекеттік көрсетілетін қызметті көрсету қағидалары;</w:t>
      </w:r>
    </w:p>
    <w:bookmarkEnd w:id="2"/>
    <w:bookmarkStart w:name="z4" w:id="3"/>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2-қосымшаға</w:t>
      </w:r>
      <w:r>
        <w:rPr>
          <w:rFonts w:ascii="Times New Roman"/>
          <w:b w:val="false"/>
          <w:i w:val="false"/>
          <w:color w:val="000000"/>
          <w:sz w:val="28"/>
        </w:rPr>
        <w:t xml:space="preserve"> сәйкес "Дамуында проблемалары бар балалар мен жасөспірімдерді оңалту және әлеуметтік бейімдеу" мемлекеттік көрсетілетін көрсету қағидалары;</w:t>
      </w:r>
    </w:p>
    <w:bookmarkEnd w:id="3"/>
    <w:bookmarkStart w:name="z5" w:id="4"/>
    <w:p>
      <w:pPr>
        <w:spacing w:after="0"/>
        <w:ind w:left="0"/>
        <w:jc w:val="both"/>
      </w:pPr>
      <w:r>
        <w:rPr>
          <w:rFonts w:ascii="Times New Roman"/>
          <w:b w:val="false"/>
          <w:i w:val="false"/>
          <w:color w:val="000000"/>
          <w:sz w:val="28"/>
        </w:rPr>
        <w:t xml:space="preserve">
      3) осы бұйрыққа </w:t>
      </w:r>
      <w:r>
        <w:rPr>
          <w:rFonts w:ascii="Times New Roman"/>
          <w:b w:val="false"/>
          <w:i w:val="false"/>
          <w:color w:val="000000"/>
          <w:sz w:val="28"/>
        </w:rPr>
        <w:t>4-қосымшаға</w:t>
      </w:r>
      <w:r>
        <w:rPr>
          <w:rFonts w:ascii="Times New Roman"/>
          <w:b w:val="false"/>
          <w:i w:val="false"/>
          <w:color w:val="000000"/>
          <w:sz w:val="28"/>
        </w:rPr>
        <w:t xml:space="preserve"> сәйкес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көрсетілетін көрсету қағидалары;</w:t>
      </w:r>
    </w:p>
    <w:bookmarkEnd w:id="4"/>
    <w:bookmarkStart w:name="z6" w:id="5"/>
    <w:p>
      <w:pPr>
        <w:spacing w:after="0"/>
        <w:ind w:left="0"/>
        <w:jc w:val="both"/>
      </w:pPr>
      <w:r>
        <w:rPr>
          <w:rFonts w:ascii="Times New Roman"/>
          <w:b w:val="false"/>
          <w:i w:val="false"/>
          <w:color w:val="000000"/>
          <w:sz w:val="28"/>
        </w:rPr>
        <w:t xml:space="preserve">
      4) осы бұйрыққа </w:t>
      </w:r>
      <w:r>
        <w:rPr>
          <w:rFonts w:ascii="Times New Roman"/>
          <w:b w:val="false"/>
          <w:i w:val="false"/>
          <w:color w:val="000000"/>
          <w:sz w:val="28"/>
        </w:rPr>
        <w:t>5-қосымшаға</w:t>
      </w:r>
      <w:r>
        <w:rPr>
          <w:rFonts w:ascii="Times New Roman"/>
          <w:b w:val="false"/>
          <w:i w:val="false"/>
          <w:color w:val="000000"/>
          <w:sz w:val="28"/>
        </w:rPr>
        <w:t xml:space="preserve"> сәйкес "Арнайы жалпы білім беретін оқу бағдарламалары бойынша оқыту үшін мүмкіндіктері шектеулі балалардың құжаттарын қабылдау және арнайы білім беру ұйымдарына қабылдау" мемлекеттік көрсетілетін көрсету қағидалары бекітілсін.</w:t>
      </w:r>
    </w:p>
    <w:bookmarkEnd w:id="5"/>
    <w:bookmarkStart w:name="z7" w:id="6"/>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5-қосымшаға</w:t>
      </w:r>
      <w:r>
        <w:rPr>
          <w:rFonts w:ascii="Times New Roman"/>
          <w:b w:val="false"/>
          <w:i w:val="false"/>
          <w:color w:val="000000"/>
          <w:sz w:val="28"/>
        </w:rPr>
        <w:t xml:space="preserve"> сәйкес Қазақстан Республикасы Білім және ғылым министрінің кейбір бұйрықтарының күші жойылды деп танылсын. </w:t>
      </w:r>
    </w:p>
    <w:bookmarkEnd w:id="6"/>
    <w:bookmarkStart w:name="z8" w:id="7"/>
    <w:p>
      <w:pPr>
        <w:spacing w:after="0"/>
        <w:ind w:left="0"/>
        <w:jc w:val="both"/>
      </w:pPr>
      <w:r>
        <w:rPr>
          <w:rFonts w:ascii="Times New Roman"/>
          <w:b w:val="false"/>
          <w:i w:val="false"/>
          <w:color w:val="000000"/>
          <w:sz w:val="28"/>
        </w:rPr>
        <w:t>
      3. Қазақстан Республикасы Білім және ғылым министрлігінің Мектепке дейінгі және орта білім комитеті Қазақстан Республикасының заңнамасында белгіленген тәртіппен:</w:t>
      </w:r>
    </w:p>
    <w:bookmarkEnd w:id="7"/>
    <w:bookmarkStart w:name="z9" w:id="8"/>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8"/>
    <w:bookmarkStart w:name="z10" w:id="9"/>
    <w:p>
      <w:pPr>
        <w:spacing w:after="0"/>
        <w:ind w:left="0"/>
        <w:jc w:val="both"/>
      </w:pPr>
      <w:r>
        <w:rPr>
          <w:rFonts w:ascii="Times New Roman"/>
          <w:b w:val="false"/>
          <w:i w:val="false"/>
          <w:color w:val="000000"/>
          <w:sz w:val="28"/>
        </w:rPr>
        <w:t>
      2) осы бұйрықты Қазақстан Республикасы Білім және ғылым министрлігі интернет-ресурсында орналастыруды;</w:t>
      </w:r>
    </w:p>
    <w:bookmarkEnd w:id="9"/>
    <w:bookmarkStart w:name="z11" w:id="10"/>
    <w:p>
      <w:pPr>
        <w:spacing w:after="0"/>
        <w:ind w:left="0"/>
        <w:jc w:val="both"/>
      </w:pPr>
      <w:r>
        <w:rPr>
          <w:rFonts w:ascii="Times New Roman"/>
          <w:b w:val="false"/>
          <w:i w:val="false"/>
          <w:color w:val="000000"/>
          <w:sz w:val="28"/>
        </w:rPr>
        <w:t>
      3) осы бұйрық Қазақстан Республикасы Әділет министрлігінде мемлекеттік тіркеуден өткеннен кейін он жұмыс күні ішінде Қазақстан Республикасы Білім және ғылым министрлігінің Заң департаментіне осы тармақтың 1), 2) тармақшаларында көзделген іс-шаралардың орындалуы туралы мәліметтерді ұсынуды қамтамасыз етсін.</w:t>
      </w:r>
    </w:p>
    <w:bookmarkEnd w:id="10"/>
    <w:bookmarkStart w:name="z12" w:id="11"/>
    <w:p>
      <w:pPr>
        <w:spacing w:after="0"/>
        <w:ind w:left="0"/>
        <w:jc w:val="both"/>
      </w:pPr>
      <w:r>
        <w:rPr>
          <w:rFonts w:ascii="Times New Roman"/>
          <w:b w:val="false"/>
          <w:i w:val="false"/>
          <w:color w:val="000000"/>
          <w:sz w:val="28"/>
        </w:rPr>
        <w:t>
      4. Осы бұйрықтың орындалуын бақылау жетекшілік ететін Қазақстан Республикасының Білім және ғылым вице-министріне жүктелсін.</w:t>
      </w:r>
    </w:p>
    <w:bookmarkEnd w:id="11"/>
    <w:bookmarkStart w:name="z13" w:id="12"/>
    <w:p>
      <w:pPr>
        <w:spacing w:after="0"/>
        <w:ind w:left="0"/>
        <w:jc w:val="both"/>
      </w:pPr>
      <w:r>
        <w:rPr>
          <w:rFonts w:ascii="Times New Roman"/>
          <w:b w:val="false"/>
          <w:i w:val="false"/>
          <w:color w:val="000000"/>
          <w:sz w:val="28"/>
        </w:rPr>
        <w:t>
      5. Осы бұйрық алғашқы ресми жарияланған күнінен кейін күнтізбелік он күн өткен соң қолданысқа енгізіледі.</w:t>
      </w:r>
    </w:p>
    <w:bookmarkEnd w:id="12"/>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Қазақстан Республикасының </w:t>
            </w:r>
            <w:r>
              <w:br/>
            </w:r>
            <w:r>
              <w:rPr>
                <w:rFonts w:ascii="Times New Roman"/>
                <w:b w:val="false"/>
                <w:i/>
                <w:color w:val="000000"/>
                <w:sz w:val="20"/>
              </w:rPr>
              <w:t xml:space="preserve">Білім және ғылым министрі </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Аймагамбетов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 xml:space="preserve">2020 жылғы 27 мамырдағы </w:t>
            </w:r>
            <w:r>
              <w:br/>
            </w:r>
            <w:r>
              <w:rPr>
                <w:rFonts w:ascii="Times New Roman"/>
                <w:b w:val="false"/>
                <w:i w:val="false"/>
                <w:color w:val="000000"/>
                <w:sz w:val="20"/>
              </w:rPr>
              <w:t xml:space="preserve">№ 223 бұйрығына </w:t>
            </w:r>
            <w:r>
              <w:br/>
            </w:r>
            <w:r>
              <w:rPr>
                <w:rFonts w:ascii="Times New Roman"/>
                <w:b w:val="false"/>
                <w:i w:val="false"/>
                <w:color w:val="000000"/>
                <w:sz w:val="20"/>
              </w:rPr>
              <w:t>1-қосымша</w:t>
            </w:r>
          </w:p>
        </w:tc>
      </w:tr>
    </w:tbl>
    <w:bookmarkStart w:name="z15" w:id="13"/>
    <w:p>
      <w:pPr>
        <w:spacing w:after="0"/>
        <w:ind w:left="0"/>
        <w:jc w:val="left"/>
      </w:pPr>
      <w:r>
        <w:rPr>
          <w:rFonts w:ascii="Times New Roman"/>
          <w:b/>
          <w:i w:val="false"/>
          <w:color w:val="000000"/>
        </w:rPr>
        <w:t xml:space="preserve"> "Мүмкіндіктері шектеулі балаларды психологиялық-медициналық-педагогикалық тексеру және оларға консультациялық көмек көрсету" мемлекеттік көрсетілетін қызмет қағидасы (бұдан әрі – Қағида)</w:t>
      </w:r>
    </w:p>
    <w:bookmarkEnd w:id="13"/>
    <w:bookmarkStart w:name="z16" w:id="14"/>
    <w:p>
      <w:pPr>
        <w:spacing w:after="0"/>
        <w:ind w:left="0"/>
        <w:jc w:val="left"/>
      </w:pPr>
      <w:r>
        <w:rPr>
          <w:rFonts w:ascii="Times New Roman"/>
          <w:b/>
          <w:i w:val="false"/>
          <w:color w:val="000000"/>
        </w:rPr>
        <w:t xml:space="preserve"> 1. Жалпы ережелер</w:t>
      </w:r>
    </w:p>
    <w:bookmarkEnd w:id="14"/>
    <w:bookmarkStart w:name="z17" w:id="15"/>
    <w:p>
      <w:pPr>
        <w:spacing w:after="0"/>
        <w:ind w:left="0"/>
        <w:jc w:val="both"/>
      </w:pPr>
      <w:r>
        <w:rPr>
          <w:rFonts w:ascii="Times New Roman"/>
          <w:b w:val="false"/>
          <w:i w:val="false"/>
          <w:color w:val="000000"/>
          <w:sz w:val="28"/>
        </w:rPr>
        <w:t xml:space="preserve">
      1. "Мүмкіндіктері шектеулі балаларды психологиялық-медициналық-педагогикалық тексеру және оларға консультациялық көмек көрсету" мемлекеттік көрсетілетін қызмет қағидасы (бұдан әрі – Қағида) "Мемлекеттік көрсетілетін қызметтер туралы" Қазақстан Республикасының 2013 жылғы 15 сәуірдегі заңының (бұдан әрі – Заң)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әзірленді және оны қалыптастыру тәртібін анықтайды.</w:t>
      </w:r>
    </w:p>
    <w:bookmarkEnd w:id="15"/>
    <w:bookmarkStart w:name="z18" w:id="16"/>
    <w:p>
      <w:pPr>
        <w:spacing w:after="0"/>
        <w:ind w:left="0"/>
        <w:jc w:val="both"/>
      </w:pPr>
      <w:r>
        <w:rPr>
          <w:rFonts w:ascii="Times New Roman"/>
          <w:b w:val="false"/>
          <w:i w:val="false"/>
          <w:color w:val="000000"/>
          <w:sz w:val="28"/>
        </w:rPr>
        <w:t>
      2. Осы қағидаларда мынадай ұғымдар пайдаланылады:</w:t>
      </w:r>
    </w:p>
    <w:bookmarkEnd w:id="16"/>
    <w:bookmarkStart w:name="z19" w:id="17"/>
    <w:p>
      <w:pPr>
        <w:spacing w:after="0"/>
        <w:ind w:left="0"/>
        <w:jc w:val="both"/>
      </w:pPr>
      <w:r>
        <w:rPr>
          <w:rFonts w:ascii="Times New Roman"/>
          <w:b w:val="false"/>
          <w:i w:val="false"/>
          <w:color w:val="000000"/>
          <w:sz w:val="28"/>
        </w:rPr>
        <w:t>
      1) мемлекеттік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bookmarkEnd w:id="17"/>
    <w:bookmarkStart w:name="z20" w:id="18"/>
    <w:p>
      <w:pPr>
        <w:spacing w:after="0"/>
        <w:ind w:left="0"/>
        <w:jc w:val="both"/>
      </w:pPr>
      <w:r>
        <w:rPr>
          <w:rFonts w:ascii="Times New Roman"/>
          <w:b w:val="false"/>
          <w:i w:val="false"/>
          <w:color w:val="000000"/>
          <w:sz w:val="28"/>
        </w:rPr>
        <w:t>
      3. "Мүмкіндіктері шектеулі балаларды психологиялық-медициналық-педагогикалық тексеру және оларға консультациялық көмек көрсету" мемлекеттік көрсетілетін қызметті (бұдан әрі – мемлекеттік көрсетілетін қызмет) психологиялық-медициналық-педагогикалық консультациялар көрсетеді.</w:t>
      </w:r>
    </w:p>
    <w:bookmarkEnd w:id="18"/>
    <w:bookmarkStart w:name="z21" w:id="19"/>
    <w:p>
      <w:pPr>
        <w:spacing w:after="0"/>
        <w:ind w:left="0"/>
        <w:jc w:val="left"/>
      </w:pPr>
      <w:r>
        <w:rPr>
          <w:rFonts w:ascii="Times New Roman"/>
          <w:b/>
          <w:i w:val="false"/>
          <w:color w:val="000000"/>
        </w:rPr>
        <w:t xml:space="preserve"> 2. Мемлекеттік қызмет көрсетудің тәртібі</w:t>
      </w:r>
    </w:p>
    <w:bookmarkEnd w:id="19"/>
    <w:bookmarkStart w:name="z22" w:id="20"/>
    <w:p>
      <w:pPr>
        <w:spacing w:after="0"/>
        <w:ind w:left="0"/>
        <w:jc w:val="both"/>
      </w:pPr>
      <w:r>
        <w:rPr>
          <w:rFonts w:ascii="Times New Roman"/>
          <w:b w:val="false"/>
          <w:i w:val="false"/>
          <w:color w:val="000000"/>
          <w:sz w:val="28"/>
        </w:rPr>
        <w:t xml:space="preserve">
      4. Мемлекеттік көрсетілетін қызметті алу үшін жеке тұлға (бұдан әрі – көрсетілетін қызметті алушы) көрсетілетін қызметті берушінің кеңсесіне және/немесе "электрондық үкіметтің" www.egov.kz веб-порталына жүгінеді. </w:t>
      </w:r>
    </w:p>
    <w:bookmarkEnd w:id="20"/>
    <w:bookmarkStart w:name="z23" w:id="21"/>
    <w:p>
      <w:pPr>
        <w:spacing w:after="0"/>
        <w:ind w:left="0"/>
        <w:jc w:val="both"/>
      </w:pPr>
      <w:r>
        <w:rPr>
          <w:rFonts w:ascii="Times New Roman"/>
          <w:b w:val="false"/>
          <w:i w:val="false"/>
          <w:color w:val="000000"/>
          <w:sz w:val="28"/>
        </w:rPr>
        <w:t xml:space="preserve">
      5. Көрсетілетін қызметті берушінің кеңсесі арқылы жүгінген кезде тіркеуші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Балаларды консультацияға алдын ала жазу журналына психологиялық-медициналық-педагогикалық тексеру күнін тағайындайды және көрсетілетін қызметті алушыны хабардар етеді. Көрсетілетін қызметті алушы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құжаттар пакетін психологиялық-медициналық-педагогикалық тексерудің белгіленген күні ұсынады.</w:t>
      </w:r>
    </w:p>
    <w:bookmarkEnd w:id="21"/>
    <w:p>
      <w:pPr>
        <w:spacing w:after="0"/>
        <w:ind w:left="0"/>
        <w:jc w:val="both"/>
      </w:pPr>
      <w:r>
        <w:rPr>
          <w:rFonts w:ascii="Times New Roman"/>
          <w:b w:val="false"/>
          <w:i w:val="false"/>
          <w:color w:val="000000"/>
          <w:sz w:val="28"/>
        </w:rPr>
        <w:t>
      Телефон арқылы және (немесе) көрсетілетін қызметті алушы тікелей жүгінген кезде алдын ала жазылу көзделген.</w:t>
      </w:r>
    </w:p>
    <w:bookmarkStart w:name="z24" w:id="22"/>
    <w:p>
      <w:pPr>
        <w:spacing w:after="0"/>
        <w:ind w:left="0"/>
        <w:jc w:val="both"/>
      </w:pPr>
      <w:r>
        <w:rPr>
          <w:rFonts w:ascii="Times New Roman"/>
          <w:b w:val="false"/>
          <w:i w:val="false"/>
          <w:color w:val="000000"/>
          <w:sz w:val="28"/>
        </w:rPr>
        <w:t>
      6. "Электрондық үкімет" www.egov.kz веб-порталы арқылы жүгінген кезде көрсетілетін қызметті алушы "Отбасы" бөлімінде электрондық мемлекеттік қызметті таңдауды, электрондық сұрау салу жолдарын толтыруды және құжаттар топтамасын бекітуді жүзеге асырады.</w:t>
      </w:r>
    </w:p>
    <w:bookmarkEnd w:id="22"/>
    <w:p>
      <w:pPr>
        <w:spacing w:after="0"/>
        <w:ind w:left="0"/>
        <w:jc w:val="both"/>
      </w:pPr>
      <w:r>
        <w:rPr>
          <w:rFonts w:ascii="Times New Roman"/>
          <w:b w:val="false"/>
          <w:i w:val="false"/>
          <w:color w:val="000000"/>
          <w:sz w:val="28"/>
        </w:rPr>
        <w:t xml:space="preserve">
      Көрсетілетін қызметті беруші екі жұмыс күні ішінде көрсетілетін қызметті алушының электрондық сұрау салуын өңдеуді (тексеруді, тіркеуді) жүзеге асырады және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көрсетілетін қызметті алушының "жеке кабинетіне" электрондық сұрау салудың мәртебесі және мемлекеттік қызмет көрсету күні туралы хабарлама жібереді.</w:t>
      </w:r>
    </w:p>
    <w:bookmarkStart w:name="z25" w:id="23"/>
    <w:p>
      <w:pPr>
        <w:spacing w:after="0"/>
        <w:ind w:left="0"/>
        <w:jc w:val="both"/>
      </w:pPr>
      <w:r>
        <w:rPr>
          <w:rFonts w:ascii="Times New Roman"/>
          <w:b w:val="false"/>
          <w:i w:val="false"/>
          <w:color w:val="000000"/>
          <w:sz w:val="28"/>
        </w:rPr>
        <w:t>
      7. Мемлекеттік қызметті алу үшін кезекте күту уақыты отыз күнтізбелік күнге дейін құрайды.</w:t>
      </w:r>
    </w:p>
    <w:bookmarkEnd w:id="23"/>
    <w:p>
      <w:pPr>
        <w:spacing w:after="0"/>
        <w:ind w:left="0"/>
        <w:jc w:val="both"/>
      </w:pPr>
      <w:r>
        <w:rPr>
          <w:rFonts w:ascii="Times New Roman"/>
          <w:b w:val="false"/>
          <w:i w:val="false"/>
          <w:color w:val="000000"/>
          <w:sz w:val="28"/>
        </w:rPr>
        <w:t>
      Көрсетілетін қызметті алушылардан ақпараттық жүйелерден алынуы мүмкін құжаттарды талап етуге жол берілмейді.</w:t>
      </w:r>
    </w:p>
    <w:bookmarkStart w:name="z26" w:id="24"/>
    <w:p>
      <w:pPr>
        <w:spacing w:after="0"/>
        <w:ind w:left="0"/>
        <w:jc w:val="both"/>
      </w:pPr>
      <w:r>
        <w:rPr>
          <w:rFonts w:ascii="Times New Roman"/>
          <w:b w:val="false"/>
          <w:i w:val="false"/>
          <w:color w:val="000000"/>
          <w:sz w:val="28"/>
        </w:rPr>
        <w:t xml:space="preserve">
      8. Көрсетілетін қызметті алушы мемлекеттік қызметті алу үшін құжаттардың толық емес тізбесін және (немесе) қолданылу мерзімі өтіп кеткен құжаттарды ұсынған кезде көрсетілетін қызметті беруші көрсетілген мерзімде өтінішті одан әрі қараудан дәлелді бас тартуды осы Қағидаларға </w:t>
      </w:r>
      <w:r>
        <w:rPr>
          <w:rFonts w:ascii="Times New Roman"/>
          <w:b w:val="false"/>
          <w:i w:val="false"/>
          <w:color w:val="000000"/>
          <w:sz w:val="28"/>
        </w:rPr>
        <w:t>4-қосымшаға</w:t>
      </w:r>
      <w:r>
        <w:rPr>
          <w:rFonts w:ascii="Times New Roman"/>
          <w:b w:val="false"/>
          <w:i w:val="false"/>
          <w:color w:val="000000"/>
          <w:sz w:val="28"/>
        </w:rPr>
        <w:t xml:space="preserve"> сәйкес нысан бойынша дайындайды және көрсетілетін қызметті алушының порталдағы "жеке кабинетіне" жібереді.</w:t>
      </w:r>
    </w:p>
    <w:bookmarkEnd w:id="24"/>
    <w:bookmarkStart w:name="z27" w:id="25"/>
    <w:p>
      <w:pPr>
        <w:spacing w:after="0"/>
        <w:ind w:left="0"/>
        <w:jc w:val="both"/>
      </w:pPr>
      <w:r>
        <w:rPr>
          <w:rFonts w:ascii="Times New Roman"/>
          <w:b w:val="false"/>
          <w:i w:val="false"/>
          <w:color w:val="000000"/>
          <w:sz w:val="28"/>
        </w:rPr>
        <w:t xml:space="preserve">
      9. Көрсетілетін қызметті алушы құжаттардың толық топтамасын ұсынған кезде тіркеуші көрсетілетін қызметті алушы келген кезде белгіленген күні көрсетілетін қызметті алушының деректерін осы Қағидаларға </w:t>
      </w:r>
      <w:r>
        <w:rPr>
          <w:rFonts w:ascii="Times New Roman"/>
          <w:b w:val="false"/>
          <w:i w:val="false"/>
          <w:color w:val="000000"/>
          <w:sz w:val="28"/>
        </w:rPr>
        <w:t>5-қосымшаға</w:t>
      </w:r>
      <w:r>
        <w:rPr>
          <w:rFonts w:ascii="Times New Roman"/>
          <w:b w:val="false"/>
          <w:i w:val="false"/>
          <w:color w:val="000000"/>
          <w:sz w:val="28"/>
        </w:rPr>
        <w:t xml:space="preserve"> сәйкес ПМПК-да Балаларды тексеруді есепке алу журналына енгізеді, құжаттар топтамасын мамандарға береді.</w:t>
      </w:r>
    </w:p>
    <w:bookmarkEnd w:id="25"/>
    <w:bookmarkStart w:name="z28" w:id="26"/>
    <w:p>
      <w:pPr>
        <w:spacing w:after="0"/>
        <w:ind w:left="0"/>
        <w:jc w:val="both"/>
      </w:pPr>
      <w:r>
        <w:rPr>
          <w:rFonts w:ascii="Times New Roman"/>
          <w:b w:val="false"/>
          <w:i w:val="false"/>
          <w:color w:val="000000"/>
          <w:sz w:val="28"/>
        </w:rPr>
        <w:t>
      10. Құжаттар топтамасын алғаннан кейін мамандар ата-анасының (заңды өкілдерінің) қатысуымен баланы психологиялық-медициналық-педагогикалық тексеруді және қызмет берушінің мамандарымен кеңес беруді жүргізеді.</w:t>
      </w:r>
    </w:p>
    <w:bookmarkEnd w:id="26"/>
    <w:bookmarkStart w:name="z29" w:id="27"/>
    <w:p>
      <w:pPr>
        <w:spacing w:after="0"/>
        <w:ind w:left="0"/>
        <w:jc w:val="both"/>
      </w:pPr>
      <w:r>
        <w:rPr>
          <w:rFonts w:ascii="Times New Roman"/>
          <w:b w:val="false"/>
          <w:i w:val="false"/>
          <w:color w:val="000000"/>
          <w:sz w:val="28"/>
        </w:rPr>
        <w:t>
      11. Психологиялық-медициналық-педагогикалық тексеруден кейін көрсетілетін қызметті берушінің мамандары ұсынылған білім беру, медициналық және әлеуметтік қызметтер, білім беру бағдарламасының түрі көрсетілген жазбаша қорытындыны әзірлейді.</w:t>
      </w:r>
    </w:p>
    <w:bookmarkEnd w:id="27"/>
    <w:bookmarkStart w:name="z30" w:id="28"/>
    <w:p>
      <w:pPr>
        <w:spacing w:after="0"/>
        <w:ind w:left="0"/>
        <w:jc w:val="both"/>
      </w:pPr>
      <w:r>
        <w:rPr>
          <w:rFonts w:ascii="Times New Roman"/>
          <w:b w:val="false"/>
          <w:i w:val="false"/>
          <w:color w:val="000000"/>
          <w:sz w:val="28"/>
        </w:rPr>
        <w:t xml:space="preserve">
      12. Жазбаша қорытындыға көрсетілетін қызметті берушінің басшысы қол қояды және көрсетілетін қызметті алушыға тексерілген күні беріледі және/немесе көрсетілетін қызметті беруші көрсетілетін қызметті алушының порталдағы "жеке кабинетіне" осы Қағидаларға </w:t>
      </w:r>
      <w:r>
        <w:rPr>
          <w:rFonts w:ascii="Times New Roman"/>
          <w:b w:val="false"/>
          <w:i w:val="false"/>
          <w:color w:val="000000"/>
          <w:sz w:val="28"/>
        </w:rPr>
        <w:t>6-қосымшаға</w:t>
      </w:r>
      <w:r>
        <w:rPr>
          <w:rFonts w:ascii="Times New Roman"/>
          <w:b w:val="false"/>
          <w:i w:val="false"/>
          <w:color w:val="000000"/>
          <w:sz w:val="28"/>
        </w:rPr>
        <w:t xml:space="preserve"> сәйкес нысан бойынша екі жұмыс күні ішінде электрондық құжат нысанында жібереді.</w:t>
      </w:r>
    </w:p>
    <w:bookmarkEnd w:id="28"/>
    <w:bookmarkStart w:name="z31" w:id="29"/>
    <w:p>
      <w:pPr>
        <w:spacing w:after="0"/>
        <w:ind w:left="0"/>
        <w:jc w:val="both"/>
      </w:pPr>
      <w:r>
        <w:rPr>
          <w:rFonts w:ascii="Times New Roman"/>
          <w:b w:val="false"/>
          <w:i w:val="false"/>
          <w:color w:val="000000"/>
          <w:sz w:val="28"/>
        </w:rPr>
        <w:t xml:space="preserve">
      13. Заңының 5-бабының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
    <w:bookmarkEnd w:id="29"/>
    <w:bookmarkStart w:name="z32" w:id="30"/>
    <w:p>
      <w:pPr>
        <w:spacing w:after="0"/>
        <w:ind w:left="0"/>
        <w:jc w:val="left"/>
      </w:pPr>
      <w:r>
        <w:rPr>
          <w:rFonts w:ascii="Times New Roman"/>
          <w:b/>
          <w:i w:val="false"/>
          <w:color w:val="000000"/>
        </w:rPr>
        <w:t xml:space="preserve"> 3. Республикалық маңызы бар қаланың және астананың, ауданның (облыстық маңызы бар қаланың) жергілікті атқарушы органдарына көрсетілетін мемлекеттік қызметті берушінің және (немесе) оның мемлекеттік қызмет көрсету мәселелері бойынша лауазымды адамдарының шешімдеріне, әрекетіне (әрекетсіздігіне) шағымдану тәртібі</w:t>
      </w:r>
    </w:p>
    <w:bookmarkEnd w:id="30"/>
    <w:bookmarkStart w:name="z33" w:id="31"/>
    <w:p>
      <w:pPr>
        <w:spacing w:after="0"/>
        <w:ind w:left="0"/>
        <w:jc w:val="both"/>
      </w:pPr>
      <w:r>
        <w:rPr>
          <w:rFonts w:ascii="Times New Roman"/>
          <w:b w:val="false"/>
          <w:i w:val="false"/>
          <w:color w:val="000000"/>
          <w:sz w:val="28"/>
        </w:rPr>
        <w:t>
      14. Мемлекеттік қызметтер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 басшысының атына, мемлекеттік қызметтер көрсету сапасын бағалау және бақылау жөніндегі уәкілетті органға берілуі мүмкін.</w:t>
      </w:r>
    </w:p>
    <w:bookmarkEnd w:id="31"/>
    <w:p>
      <w:pPr>
        <w:spacing w:after="0"/>
        <w:ind w:left="0"/>
        <w:jc w:val="both"/>
      </w:pPr>
      <w:r>
        <w:rPr>
          <w:rFonts w:ascii="Times New Roman"/>
          <w:b w:val="false"/>
          <w:i w:val="false"/>
          <w:color w:val="000000"/>
          <w:sz w:val="28"/>
        </w:rPr>
        <w:t xml:space="preserve">
      "Мемлекеттік көрсетілетін қызметтер туралы" Қазақстан Республикасы Заңының 25-бабының </w:t>
      </w:r>
      <w:r>
        <w:rPr>
          <w:rFonts w:ascii="Times New Roman"/>
          <w:b w:val="false"/>
          <w:i w:val="false"/>
          <w:color w:val="000000"/>
          <w:sz w:val="28"/>
        </w:rPr>
        <w:t>2-тармағына</w:t>
      </w:r>
      <w:r>
        <w:rPr>
          <w:rFonts w:ascii="Times New Roman"/>
          <w:b w:val="false"/>
          <w:i w:val="false"/>
          <w:color w:val="000000"/>
          <w:sz w:val="28"/>
        </w:rPr>
        <w:t xml:space="preserve"> сәйкес тікелей мемлекеттік көрсетілетін қызметті көрсететін көрсетілетін қызметті берушінің атына келіп түскен көрсетілетін қызметті алушының шағымы тіркелген күнінен бастап бес жұмыс күні ішінде қаралуы тиіс.</w:t>
      </w:r>
    </w:p>
    <w:p>
      <w:pPr>
        <w:spacing w:after="0"/>
        <w:ind w:left="0"/>
        <w:jc w:val="both"/>
      </w:pPr>
      <w:r>
        <w:rPr>
          <w:rFonts w:ascii="Times New Roman"/>
          <w:b w:val="false"/>
          <w:i w:val="false"/>
          <w:color w:val="000000"/>
          <w:sz w:val="28"/>
        </w:rPr>
        <w:t>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қаралуы тиіс.</w:t>
      </w:r>
    </w:p>
    <w:bookmarkStart w:name="z34" w:id="32"/>
    <w:p>
      <w:pPr>
        <w:spacing w:after="0"/>
        <w:ind w:left="0"/>
        <w:jc w:val="both"/>
      </w:pPr>
      <w:r>
        <w:rPr>
          <w:rFonts w:ascii="Times New Roman"/>
          <w:b w:val="false"/>
          <w:i w:val="false"/>
          <w:color w:val="000000"/>
          <w:sz w:val="28"/>
        </w:rPr>
        <w:t>
      15.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bookmarkEnd w:id="32"/>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"Мүмкіндіктері шектеулі </w:t>
            </w:r>
            <w:r>
              <w:br/>
            </w:r>
            <w:r>
              <w:rPr>
                <w:rFonts w:ascii="Times New Roman"/>
                <w:b w:val="false"/>
                <w:i w:val="false"/>
                <w:color w:val="000000"/>
                <w:sz w:val="20"/>
              </w:rPr>
              <w:t>балаларды психологиялық-</w:t>
            </w:r>
            <w:r>
              <w:br/>
            </w:r>
            <w:r>
              <w:rPr>
                <w:rFonts w:ascii="Times New Roman"/>
                <w:b w:val="false"/>
                <w:i w:val="false"/>
                <w:color w:val="000000"/>
                <w:sz w:val="20"/>
              </w:rPr>
              <w:t xml:space="preserve">медициналық-педагогикалық </w:t>
            </w:r>
            <w:r>
              <w:br/>
            </w:r>
            <w:r>
              <w:rPr>
                <w:rFonts w:ascii="Times New Roman"/>
                <w:b w:val="false"/>
                <w:i w:val="false"/>
                <w:color w:val="000000"/>
                <w:sz w:val="20"/>
              </w:rPr>
              <w:t xml:space="preserve">тексеру және оларға </w:t>
            </w:r>
            <w:r>
              <w:br/>
            </w:r>
            <w:r>
              <w:rPr>
                <w:rFonts w:ascii="Times New Roman"/>
                <w:b w:val="false"/>
                <w:i w:val="false"/>
                <w:color w:val="000000"/>
                <w:sz w:val="20"/>
              </w:rPr>
              <w:t xml:space="preserve">консультациялық </w:t>
            </w:r>
            <w:r>
              <w:br/>
            </w:r>
            <w:r>
              <w:rPr>
                <w:rFonts w:ascii="Times New Roman"/>
                <w:b w:val="false"/>
                <w:i w:val="false"/>
                <w:color w:val="000000"/>
                <w:sz w:val="20"/>
              </w:rPr>
              <w:t xml:space="preserve">көмек көрсету" мемлекеттік </w:t>
            </w:r>
            <w:r>
              <w:br/>
            </w:r>
            <w:r>
              <w:rPr>
                <w:rFonts w:ascii="Times New Roman"/>
                <w:b w:val="false"/>
                <w:i w:val="false"/>
                <w:color w:val="000000"/>
                <w:sz w:val="20"/>
              </w:rPr>
              <w:t xml:space="preserve">көрсетілетін қызмет қағидасына </w:t>
            </w:r>
            <w:r>
              <w:br/>
            </w:r>
            <w:r>
              <w:rPr>
                <w:rFonts w:ascii="Times New Roman"/>
                <w:b w:val="false"/>
                <w:i w:val="false"/>
                <w:color w:val="000000"/>
                <w:sz w:val="20"/>
              </w:rPr>
              <w:t>1-қосымша</w:t>
            </w:r>
          </w:p>
        </w:tc>
      </w:tr>
    </w:tbl>
    <w:p>
      <w:pPr>
        <w:spacing w:after="0"/>
        <w:ind w:left="0"/>
        <w:jc w:val="both"/>
      </w:pPr>
      <w:r>
        <w:rPr>
          <w:rFonts w:ascii="Times New Roman"/>
          <w:b w:val="false"/>
          <w:i w:val="false"/>
          <w:color w:val="000000"/>
          <w:sz w:val="28"/>
        </w:rPr>
        <w:t>
      Балаларды консультацияға алдын ала жазу журналы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415"/>
        <w:gridCol w:w="1415"/>
        <w:gridCol w:w="4499"/>
        <w:gridCol w:w="1415"/>
        <w:gridCol w:w="870"/>
        <w:gridCol w:w="2686"/>
      </w:tblGrid>
      <w:tr>
        <w:trPr>
          <w:trHeight w:val="30" w:hRule="atLeast"/>
        </w:trPr>
        <w:tc>
          <w:tcPr>
            <w:tcW w:w="14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Тексеру күні</w:t>
            </w:r>
            <w:r>
              <w:br/>
            </w:r>
            <w:r>
              <w:rPr>
                <w:rFonts w:ascii="Times New Roman"/>
                <w:b w:val="false"/>
                <w:i w:val="false"/>
                <w:color w:val="000000"/>
                <w:sz w:val="20"/>
              </w:rPr>
              <w:t>
Дата обследования</w:t>
            </w:r>
          </w:p>
        </w:tc>
        <w:tc>
          <w:tcPr>
            <w:tcW w:w="14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Тексеру уақыты</w:t>
            </w:r>
            <w:r>
              <w:br/>
            </w:r>
            <w:r>
              <w:rPr>
                <w:rFonts w:ascii="Times New Roman"/>
                <w:b w:val="false"/>
                <w:i w:val="false"/>
                <w:color w:val="000000"/>
                <w:sz w:val="20"/>
              </w:rPr>
              <w:t>
Время обследования</w:t>
            </w:r>
          </w:p>
        </w:tc>
        <w:tc>
          <w:tcPr>
            <w:tcW w:w="44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Баланың ТАӘ (ол болған жағдайда)</w:t>
            </w:r>
            <w:r>
              <w:br/>
            </w:r>
            <w:r>
              <w:rPr>
                <w:rFonts w:ascii="Times New Roman"/>
                <w:b w:val="false"/>
                <w:i w:val="false"/>
                <w:color w:val="000000"/>
                <w:sz w:val="20"/>
              </w:rPr>
              <w:t>
ФИО ребенка(при его наличии)</w:t>
            </w:r>
          </w:p>
        </w:tc>
        <w:tc>
          <w:tcPr>
            <w:tcW w:w="14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Баланың</w:t>
            </w:r>
            <w:r>
              <w:br/>
            </w:r>
            <w:r>
              <w:rPr>
                <w:rFonts w:ascii="Times New Roman"/>
                <w:b w:val="false"/>
                <w:i w:val="false"/>
                <w:color w:val="000000"/>
                <w:sz w:val="20"/>
              </w:rPr>
              <w:t>
ЖСН</w:t>
            </w:r>
            <w:r>
              <w:br/>
            </w:r>
            <w:r>
              <w:rPr>
                <w:rFonts w:ascii="Times New Roman"/>
                <w:b w:val="false"/>
                <w:i w:val="false"/>
                <w:color w:val="000000"/>
                <w:sz w:val="20"/>
              </w:rPr>
              <w:t>
ИИН ребенка</w:t>
            </w:r>
          </w:p>
        </w:tc>
        <w:tc>
          <w:tcPr>
            <w:tcW w:w="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Жасы</w:t>
            </w:r>
            <w:r>
              <w:br/>
            </w:r>
            <w:r>
              <w:rPr>
                <w:rFonts w:ascii="Times New Roman"/>
                <w:b w:val="false"/>
                <w:i w:val="false"/>
                <w:color w:val="000000"/>
                <w:sz w:val="20"/>
              </w:rPr>
              <w:t>
Возраст</w:t>
            </w:r>
          </w:p>
        </w:tc>
        <w:tc>
          <w:tcPr>
            <w:tcW w:w="26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ПМПК-ға келу себептері</w:t>
            </w:r>
            <w:r>
              <w:br/>
            </w:r>
            <w:r>
              <w:rPr>
                <w:rFonts w:ascii="Times New Roman"/>
                <w:b w:val="false"/>
                <w:i w:val="false"/>
                <w:color w:val="000000"/>
                <w:sz w:val="20"/>
              </w:rPr>
              <w:t>
Основание обращения в ПМПК</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"Мүмкіндіктері шектеулі </w:t>
            </w:r>
            <w:r>
              <w:br/>
            </w:r>
            <w:r>
              <w:rPr>
                <w:rFonts w:ascii="Times New Roman"/>
                <w:b w:val="false"/>
                <w:i w:val="false"/>
                <w:color w:val="000000"/>
                <w:sz w:val="20"/>
              </w:rPr>
              <w:t>балаларды психологиялық-</w:t>
            </w:r>
            <w:r>
              <w:br/>
            </w:r>
            <w:r>
              <w:rPr>
                <w:rFonts w:ascii="Times New Roman"/>
                <w:b w:val="false"/>
                <w:i w:val="false"/>
                <w:color w:val="000000"/>
                <w:sz w:val="20"/>
              </w:rPr>
              <w:t xml:space="preserve">медициналық-педагогикалық </w:t>
            </w:r>
            <w:r>
              <w:br/>
            </w:r>
            <w:r>
              <w:rPr>
                <w:rFonts w:ascii="Times New Roman"/>
                <w:b w:val="false"/>
                <w:i w:val="false"/>
                <w:color w:val="000000"/>
                <w:sz w:val="20"/>
              </w:rPr>
              <w:t xml:space="preserve">тексеру және оларға </w:t>
            </w:r>
            <w:r>
              <w:br/>
            </w:r>
            <w:r>
              <w:rPr>
                <w:rFonts w:ascii="Times New Roman"/>
                <w:b w:val="false"/>
                <w:i w:val="false"/>
                <w:color w:val="000000"/>
                <w:sz w:val="20"/>
              </w:rPr>
              <w:t xml:space="preserve">консультациялық </w:t>
            </w:r>
            <w:r>
              <w:br/>
            </w:r>
            <w:r>
              <w:rPr>
                <w:rFonts w:ascii="Times New Roman"/>
                <w:b w:val="false"/>
                <w:i w:val="false"/>
                <w:color w:val="000000"/>
                <w:sz w:val="20"/>
              </w:rPr>
              <w:t xml:space="preserve">көмек көрсету" мемлекеттік </w:t>
            </w:r>
            <w:r>
              <w:br/>
            </w:r>
            <w:r>
              <w:rPr>
                <w:rFonts w:ascii="Times New Roman"/>
                <w:b w:val="false"/>
                <w:i w:val="false"/>
                <w:color w:val="000000"/>
                <w:sz w:val="20"/>
              </w:rPr>
              <w:t xml:space="preserve">көрсетілетін қызмет қағидасына </w:t>
            </w:r>
            <w:r>
              <w:br/>
            </w:r>
            <w:r>
              <w:rPr>
                <w:rFonts w:ascii="Times New Roman"/>
                <w:b w:val="false"/>
                <w:i w:val="false"/>
                <w:color w:val="000000"/>
                <w:sz w:val="20"/>
              </w:rPr>
              <w:t>2-қосымша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31"/>
        <w:gridCol w:w="1891"/>
        <w:gridCol w:w="9678"/>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"Мүмкіндіктері шектеулі балаларды психологиялық-медициналық-педагогикалық тексеру және оларға консультациялық көмек көрсету" мемлекеттік көрсетілетін қызмет стандарты</w:t>
            </w:r>
          </w:p>
        </w:tc>
      </w:tr>
      <w:tr>
        <w:trPr>
          <w:trHeight w:val="30" w:hRule="atLeast"/>
        </w:trPr>
        <w:tc>
          <w:tcPr>
            <w:tcW w:w="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9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Психологиялық-медициналық-педагогикалық консультация</w:t>
            </w:r>
          </w:p>
        </w:tc>
      </w:tr>
      <w:tr>
        <w:trPr>
          <w:trHeight w:val="30" w:hRule="atLeast"/>
        </w:trPr>
        <w:tc>
          <w:tcPr>
            <w:tcW w:w="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r>
              <w:br/>
            </w:r>
            <w:r>
              <w:rPr>
                <w:rFonts w:ascii="Times New Roman"/>
                <w:b w:val="false"/>
                <w:i w:val="false"/>
                <w:color w:val="000000"/>
                <w:sz w:val="20"/>
              </w:rPr>
              <w:t>
2</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 (қол жеткізу арналары)</w:t>
            </w:r>
          </w:p>
        </w:tc>
        <w:tc>
          <w:tcPr>
            <w:tcW w:w="9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-психологиялық-медициналық-педагогикалық консультация;</w:t>
            </w:r>
            <w:r>
              <w:br/>
            </w:r>
            <w:r>
              <w:rPr>
                <w:rFonts w:ascii="Times New Roman"/>
                <w:b w:val="false"/>
                <w:i w:val="false"/>
                <w:color w:val="000000"/>
                <w:sz w:val="20"/>
              </w:rPr>
              <w:t>
- "электрондық үкімет" веб-порталы: www.egov.kz;</w:t>
            </w:r>
          </w:p>
        </w:tc>
      </w:tr>
      <w:tr>
        <w:trPr>
          <w:trHeight w:val="30" w:hRule="atLeast"/>
        </w:trPr>
        <w:tc>
          <w:tcPr>
            <w:tcW w:w="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r>
              <w:br/>
            </w:r>
            <w:r>
              <w:rPr>
                <w:rFonts w:ascii="Times New Roman"/>
                <w:b w:val="false"/>
                <w:i w:val="false"/>
                <w:color w:val="000000"/>
                <w:sz w:val="20"/>
              </w:rPr>
              <w:t>
3</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9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алу үшін кезекте күту уақыты отыз күнтізбелік күнге дейін құрайды.</w:t>
            </w:r>
            <w:r>
              <w:br/>
            </w:r>
            <w:r>
              <w:rPr>
                <w:rFonts w:ascii="Times New Roman"/>
                <w:b w:val="false"/>
                <w:i w:val="false"/>
                <w:color w:val="000000"/>
                <w:sz w:val="20"/>
              </w:rPr>
              <w:t>
Көрсетілетін қызметті берушіге жүгінген кезде психологиялық-медициналық-педагогикалық қарау күні жүгінген күні белгіленеді.</w:t>
            </w:r>
            <w:r>
              <w:br/>
            </w:r>
            <w:r>
              <w:rPr>
                <w:rFonts w:ascii="Times New Roman"/>
                <w:b w:val="false"/>
                <w:i w:val="false"/>
                <w:color w:val="000000"/>
                <w:sz w:val="20"/>
              </w:rPr>
              <w:t>
Портал арқылы жүгінген кезде психологиялық-медициналық-педагогикалық сараптама күні 2 (екі) жұмыс күні ішінде тағайындалады.</w:t>
            </w:r>
            <w:r>
              <w:br/>
            </w:r>
            <w:r>
              <w:rPr>
                <w:rFonts w:ascii="Times New Roman"/>
                <w:b w:val="false"/>
                <w:i w:val="false"/>
                <w:color w:val="000000"/>
                <w:sz w:val="20"/>
              </w:rPr>
              <w:t>
Құжаттар топтамасын тапсыру үшін күтудің рұқсат етілген ең ұзақ уақыты – 15 (он бес) минутан аспайды.</w:t>
            </w:r>
            <w:r>
              <w:br/>
            </w:r>
            <w:r>
              <w:rPr>
                <w:rFonts w:ascii="Times New Roman"/>
                <w:b w:val="false"/>
                <w:i w:val="false"/>
                <w:color w:val="000000"/>
                <w:sz w:val="20"/>
              </w:rPr>
              <w:t>
Көрсетілетін қызметті алушыға қызмет көрсетудің рұқсат етілген ең ұзақ уақыты – 15 (он бес) минуттан аспайды.</w:t>
            </w:r>
          </w:p>
        </w:tc>
      </w:tr>
      <w:tr>
        <w:trPr>
          <w:trHeight w:val="30" w:hRule="atLeast"/>
        </w:trPr>
        <w:tc>
          <w:tcPr>
            <w:tcW w:w="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нысаны</w:t>
            </w:r>
          </w:p>
        </w:tc>
        <w:tc>
          <w:tcPr>
            <w:tcW w:w="9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(ішінара автоматтандырылған)</w:t>
            </w:r>
            <w:r>
              <w:br/>
            </w:r>
            <w:r>
              <w:rPr>
                <w:rFonts w:ascii="Times New Roman"/>
                <w:b w:val="false"/>
                <w:i w:val="false"/>
                <w:color w:val="000000"/>
                <w:sz w:val="20"/>
              </w:rPr>
              <w:t>
Қағаз түрінде</w:t>
            </w:r>
          </w:p>
        </w:tc>
      </w:tr>
      <w:tr>
        <w:trPr>
          <w:trHeight w:val="30" w:hRule="atLeast"/>
        </w:trPr>
        <w:tc>
          <w:tcPr>
            <w:tcW w:w="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9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 осы Қағидаларға 6-қосымшаға сәйкес қорытынды немесе 4-қосымшаға сәйкес мемлекеттік қызметті көрсетуден бас тарту туралы дәлелді жауап.</w:t>
            </w:r>
            <w:r>
              <w:br/>
            </w:r>
            <w:r>
              <w:rPr>
                <w:rFonts w:ascii="Times New Roman"/>
                <w:b w:val="false"/>
                <w:i w:val="false"/>
                <w:color w:val="000000"/>
                <w:sz w:val="20"/>
              </w:rPr>
              <w:t>
Мемлекеттік қызметті көрсету нәтижесін ұсыну нысаны: электрондық және (немесе) қағаз түрінде.</w:t>
            </w:r>
            <w:r>
              <w:br/>
            </w:r>
            <w:r>
              <w:rPr>
                <w:rFonts w:ascii="Times New Roman"/>
                <w:b w:val="false"/>
                <w:i w:val="false"/>
                <w:color w:val="000000"/>
                <w:sz w:val="20"/>
              </w:rPr>
              <w:t>
Порталда мемлекеттік қызметті көрсету нәтижесі көрсетілетін қызметті алушының "жеке кабинетіне" электрондық құжат нысанында жолданады және сақталады.</w:t>
            </w:r>
          </w:p>
        </w:tc>
      </w:tr>
      <w:tr>
        <w:trPr>
          <w:trHeight w:val="30" w:hRule="atLeast"/>
        </w:trPr>
        <w:tc>
          <w:tcPr>
            <w:tcW w:w="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жеке тұлғаларға тегін көрсетіледі.</w:t>
            </w:r>
          </w:p>
        </w:tc>
      </w:tr>
      <w:tr>
        <w:trPr>
          <w:trHeight w:val="30" w:hRule="atLeast"/>
        </w:trPr>
        <w:tc>
          <w:tcPr>
            <w:tcW w:w="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9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Көрсетілетін қызметті беруші: Қазақстан Республикасының Еңбек </w:t>
            </w:r>
            <w:r>
              <w:rPr>
                <w:rFonts w:ascii="Times New Roman"/>
                <w:b w:val="false"/>
                <w:i w:val="false"/>
                <w:color w:val="000000"/>
                <w:sz w:val="20"/>
              </w:rPr>
              <w:t>кодексіне</w:t>
            </w:r>
            <w:r>
              <w:rPr>
                <w:rFonts w:ascii="Times New Roman"/>
                <w:b w:val="false"/>
                <w:i w:val="false"/>
                <w:color w:val="000000"/>
                <w:sz w:val="20"/>
              </w:rPr>
              <w:t xml:space="preserve"> сәйкес демалыс және мереке күндерін қоспағанда, дүйсенбі – жұма аралығында және көрсетілетін қызметті берушінің Министрліктің www.edu.gov.kz интернет-ресурсында "Мемлекеттік көрсетілетін қызметтер" бөлімінде көрсетілген.</w:t>
            </w:r>
            <w:r>
              <w:br/>
            </w:r>
            <w:r>
              <w:rPr>
                <w:rFonts w:ascii="Times New Roman"/>
                <w:b w:val="false"/>
                <w:i w:val="false"/>
                <w:color w:val="000000"/>
                <w:sz w:val="20"/>
              </w:rPr>
              <w:t>
Өтініш қабылдау және нәтижесін беру көрсетілетін қызметті берушінің белгіленген жұмыс кестесі бойынша жүгінген күні кезекке сәйкес сағат 09.00-ден 17.30-ға дейін атқарылады.</w:t>
            </w:r>
            <w:r>
              <w:br/>
            </w:r>
            <w:r>
              <w:rPr>
                <w:rFonts w:ascii="Times New Roman"/>
                <w:b w:val="false"/>
                <w:i w:val="false"/>
                <w:color w:val="000000"/>
                <w:sz w:val="20"/>
              </w:rPr>
              <w:t xml:space="preserve">
Порталдың жұмыс кестесі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өтініш жасаған жағдайда Қазақстан Республикасының еңбек заңнамасына және "Қазақстан Республикасындағы мерекелер туралы" Қазақстан Республикасының 2001 жылғы 13 желтоқсандағы заңының </w:t>
            </w:r>
            <w:r>
              <w:rPr>
                <w:rFonts w:ascii="Times New Roman"/>
                <w:b w:val="false"/>
                <w:i w:val="false"/>
                <w:color w:val="000000"/>
                <w:sz w:val="20"/>
              </w:rPr>
              <w:t>5-бабына</w:t>
            </w:r>
            <w:r>
              <w:rPr>
                <w:rFonts w:ascii="Times New Roman"/>
                <w:b w:val="false"/>
                <w:i w:val="false"/>
                <w:color w:val="000000"/>
                <w:sz w:val="20"/>
              </w:rPr>
              <w:t xml:space="preserve"> сәйкес өтініштер қабылдау және мемлекеттік көрсетілетін қызмет нәтижесін беру келесі жұмыс күні жүзеге асырылады).</w:t>
            </w:r>
            <w:r>
              <w:br/>
            </w:r>
            <w:r>
              <w:rPr>
                <w:rFonts w:ascii="Times New Roman"/>
                <w:b w:val="false"/>
                <w:i w:val="false"/>
                <w:color w:val="000000"/>
                <w:sz w:val="20"/>
              </w:rPr>
              <w:t>
Телефон және/немесе көрсетілетін қызметті алушының тікелей жүгінуі арқылы алдын ала жазылу қарастырылған.</w:t>
            </w:r>
            <w:r>
              <w:br/>
            </w:r>
            <w:r>
              <w:rPr>
                <w:rFonts w:ascii="Times New Roman"/>
                <w:b w:val="false"/>
                <w:i w:val="false"/>
                <w:color w:val="000000"/>
                <w:sz w:val="20"/>
              </w:rPr>
              <w:t xml:space="preserve">
Мемлекеттік қызмет көрсету орындарының мекенжайлары: </w:t>
            </w:r>
            <w:r>
              <w:br/>
            </w:r>
            <w:r>
              <w:rPr>
                <w:rFonts w:ascii="Times New Roman"/>
                <w:b w:val="false"/>
                <w:i w:val="false"/>
                <w:color w:val="000000"/>
                <w:sz w:val="20"/>
              </w:rPr>
              <w:t xml:space="preserve">
1) көрсетілетін қызметті берушінің интернет-ресурсында; </w:t>
            </w:r>
            <w:r>
              <w:br/>
            </w:r>
            <w:r>
              <w:rPr>
                <w:rFonts w:ascii="Times New Roman"/>
                <w:b w:val="false"/>
                <w:i w:val="false"/>
                <w:color w:val="000000"/>
                <w:sz w:val="20"/>
              </w:rPr>
              <w:t>
2) www.egov.kz порталында орналасқан.</w:t>
            </w:r>
          </w:p>
        </w:tc>
      </w:tr>
      <w:tr>
        <w:trPr>
          <w:trHeight w:val="30" w:hRule="atLeast"/>
        </w:trPr>
        <w:tc>
          <w:tcPr>
            <w:tcW w:w="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үшін қажетті құжаттар тізбесі</w:t>
            </w:r>
          </w:p>
        </w:tc>
        <w:tc>
          <w:tcPr>
            <w:tcW w:w="9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 көрсетілетін қызметті берушіге:</w:t>
            </w:r>
            <w:r>
              <w:br/>
            </w:r>
            <w:r>
              <w:rPr>
                <w:rFonts w:ascii="Times New Roman"/>
                <w:b w:val="false"/>
                <w:i w:val="false"/>
                <w:color w:val="000000"/>
                <w:sz w:val="20"/>
              </w:rPr>
              <w:t>
1) туу туралы куәліктің (тексеру үшін түпнұсқасы);</w:t>
            </w:r>
            <w:r>
              <w:br/>
            </w:r>
            <w:r>
              <w:rPr>
                <w:rFonts w:ascii="Times New Roman"/>
                <w:b w:val="false"/>
                <w:i w:val="false"/>
                <w:color w:val="000000"/>
                <w:sz w:val="20"/>
              </w:rPr>
              <w:t>
2) мүгедектігі туралы қорытындының (бар болса);</w:t>
            </w:r>
            <w:r>
              <w:br/>
            </w:r>
            <w:r>
              <w:rPr>
                <w:rFonts w:ascii="Times New Roman"/>
                <w:b w:val="false"/>
                <w:i w:val="false"/>
                <w:color w:val="000000"/>
                <w:sz w:val="20"/>
              </w:rPr>
              <w:t>
3) денсаулығына байланысты үйде оқыту қажеттілігі туралы дәрігерлік-консультациялық комиссияның қорытындысы (үйде оқитын балалар үшін) (бар болса).</w:t>
            </w:r>
            <w:r>
              <w:br/>
            </w:r>
            <w:r>
              <w:rPr>
                <w:rFonts w:ascii="Times New Roman"/>
                <w:b w:val="false"/>
                <w:i w:val="false"/>
                <w:color w:val="000000"/>
                <w:sz w:val="20"/>
              </w:rPr>
              <w:t>
Қажет болған жағдайда, көрсетілетін қызметті беруші тереңінен тексеру үшін мынадай құжаттарды қосымша сұратады:</w:t>
            </w:r>
            <w:r>
              <w:br/>
            </w:r>
            <w:r>
              <w:rPr>
                <w:rFonts w:ascii="Times New Roman"/>
                <w:b w:val="false"/>
                <w:i w:val="false"/>
                <w:color w:val="000000"/>
                <w:sz w:val="20"/>
              </w:rPr>
              <w:t xml:space="preserve">
1) денсаулық сақтау ұйымының алғашқы медициналық құжаттама нысандары: </w:t>
            </w:r>
            <w:r>
              <w:br/>
            </w:r>
            <w:r>
              <w:rPr>
                <w:rFonts w:ascii="Times New Roman"/>
                <w:b w:val="false"/>
                <w:i w:val="false"/>
                <w:color w:val="000000"/>
                <w:sz w:val="20"/>
              </w:rPr>
              <w:t xml:space="preserve">
Қазақстан Республикасы Денсаулық сақтау министрінің міндетін атқарушының 2010 жылғы 23 қарашадағы № 907 бұйрығымен бекітілген (Нормативтік құқықтық актілерді мемлекеттік тіркеу тізілімінде № 6697 болып тіркелген) № 112/е "Баланың даму тарихы" нысаны; </w:t>
            </w:r>
            <w:r>
              <w:br/>
            </w:r>
            <w:r>
              <w:rPr>
                <w:rFonts w:ascii="Times New Roman"/>
                <w:b w:val="false"/>
                <w:i w:val="false"/>
                <w:color w:val="000000"/>
                <w:sz w:val="20"/>
              </w:rPr>
              <w:t>
№ 027/е "Амбулаториялық, стационарлық науқастың медициналық картасынан көшірме" нысаны;</w:t>
            </w:r>
            <w:r>
              <w:br/>
            </w:r>
            <w:r>
              <w:rPr>
                <w:rFonts w:ascii="Times New Roman"/>
                <w:b w:val="false"/>
                <w:i w:val="false"/>
                <w:color w:val="000000"/>
                <w:sz w:val="20"/>
              </w:rPr>
              <w:t>
2) білім беру ұйымынан психологиялық-педагогикалық мінездеме;</w:t>
            </w:r>
            <w:r>
              <w:br/>
            </w:r>
            <w:r>
              <w:rPr>
                <w:rFonts w:ascii="Times New Roman"/>
                <w:b w:val="false"/>
                <w:i w:val="false"/>
                <w:color w:val="000000"/>
                <w:sz w:val="20"/>
              </w:rPr>
              <w:t>
3) оқыту тілі бойынша, математикадан жазба жұмыстары, суреттері және іс-әрекетінің басқа да нәтижелері.</w:t>
            </w:r>
            <w:r>
              <w:br/>
            </w:r>
            <w:r>
              <w:rPr>
                <w:rFonts w:ascii="Times New Roman"/>
                <w:b w:val="false"/>
                <w:i w:val="false"/>
                <w:color w:val="000000"/>
                <w:sz w:val="20"/>
              </w:rPr>
              <w:t>
1), 2) тармақшаларындағы құжаттар түпнұсқада және көшірме түрінде көрсетіледі, салыстырылған соң түпнұсқа көрсетілетін қызметті алушыға қайтарылады.</w:t>
            </w:r>
            <w:r>
              <w:br/>
            </w:r>
            <w:r>
              <w:rPr>
                <w:rFonts w:ascii="Times New Roman"/>
                <w:b w:val="false"/>
                <w:i w:val="false"/>
                <w:color w:val="000000"/>
                <w:sz w:val="20"/>
              </w:rPr>
              <w:t>
Көрсетілетін қызметті алушы көрсетілетін қызметті берушіге портал арқылы жүгінген кезде:</w:t>
            </w:r>
            <w:r>
              <w:br/>
            </w:r>
            <w:r>
              <w:rPr>
                <w:rFonts w:ascii="Times New Roman"/>
                <w:b w:val="false"/>
                <w:i w:val="false"/>
                <w:color w:val="000000"/>
                <w:sz w:val="20"/>
              </w:rPr>
              <w:t>
1) туу туралы куәліктің көшірмесі (тексеру үшін түпнұсқасы);</w:t>
            </w:r>
            <w:r>
              <w:br/>
            </w:r>
            <w:r>
              <w:rPr>
                <w:rFonts w:ascii="Times New Roman"/>
                <w:b w:val="false"/>
                <w:i w:val="false"/>
                <w:color w:val="000000"/>
                <w:sz w:val="20"/>
              </w:rPr>
              <w:t>
2) мүгедектігі туралы қорытындының көшірмесі (бар болса);</w:t>
            </w:r>
            <w:r>
              <w:br/>
            </w:r>
            <w:r>
              <w:rPr>
                <w:rFonts w:ascii="Times New Roman"/>
                <w:b w:val="false"/>
                <w:i w:val="false"/>
                <w:color w:val="000000"/>
                <w:sz w:val="20"/>
              </w:rPr>
              <w:t>
3)денсаулығына байланысты үйде оқыту қажеттілігі туралы дәрігерлік-консультациялық комиссияның қорытындысы (үйде оқитын балалар үшін) (бар болса).</w:t>
            </w:r>
            <w:r>
              <w:br/>
            </w:r>
            <w:r>
              <w:rPr>
                <w:rFonts w:ascii="Times New Roman"/>
                <w:b w:val="false"/>
                <w:i w:val="false"/>
                <w:color w:val="000000"/>
                <w:sz w:val="20"/>
              </w:rPr>
              <w:t>
Қажет болған жағдайда, көрсетілетін қызметті беруші тереңінен тексеру үшін мынадай құжаттарды қосымша сұратады:</w:t>
            </w:r>
            <w:r>
              <w:br/>
            </w:r>
            <w:r>
              <w:rPr>
                <w:rFonts w:ascii="Times New Roman"/>
                <w:b w:val="false"/>
                <w:i w:val="false"/>
                <w:color w:val="000000"/>
                <w:sz w:val="20"/>
              </w:rPr>
              <w:t xml:space="preserve">
1) денсаулық сақтау ұйымының алғашқы медициналық құжаттама нысандары: </w:t>
            </w:r>
            <w:r>
              <w:br/>
            </w:r>
            <w:r>
              <w:rPr>
                <w:rFonts w:ascii="Times New Roman"/>
                <w:b w:val="false"/>
                <w:i w:val="false"/>
                <w:color w:val="000000"/>
                <w:sz w:val="20"/>
              </w:rPr>
              <w:t xml:space="preserve">
Қазақстан Республикасы Денсаулық сақтау министрінің міндетін атқарушының 2010 жылғы 23 қарашадағы № 907 бұйрығымен бекітілген (Нормативтік құқықтық актілерді мемлекеттік тіркеу тізілімінде № 6697 болып тіркелген) № 112/е "Баланың даму тарихы" нысаны; </w:t>
            </w:r>
            <w:r>
              <w:br/>
            </w:r>
            <w:r>
              <w:rPr>
                <w:rFonts w:ascii="Times New Roman"/>
                <w:b w:val="false"/>
                <w:i w:val="false"/>
                <w:color w:val="000000"/>
                <w:sz w:val="20"/>
              </w:rPr>
              <w:t>
№ 027/е "Амбулаториялық, стационарлық науқастың медициналық картасынан көшірме" нысаны;</w:t>
            </w:r>
            <w:r>
              <w:br/>
            </w:r>
            <w:r>
              <w:rPr>
                <w:rFonts w:ascii="Times New Roman"/>
                <w:b w:val="false"/>
                <w:i w:val="false"/>
                <w:color w:val="000000"/>
                <w:sz w:val="20"/>
              </w:rPr>
              <w:t>
2) білім беру ұйымынан психологиялық-педагогикалық мінездеме;</w:t>
            </w:r>
            <w:r>
              <w:br/>
            </w:r>
            <w:r>
              <w:rPr>
                <w:rFonts w:ascii="Times New Roman"/>
                <w:b w:val="false"/>
                <w:i w:val="false"/>
                <w:color w:val="000000"/>
                <w:sz w:val="20"/>
              </w:rPr>
              <w:t>
3) оқыту тілі бойынша, математикадан жазба жұмыстары, суреттері және іс-әрекетінің басқа да нәтижелері.</w:t>
            </w:r>
            <w:r>
              <w:br/>
            </w:r>
            <w:r>
              <w:rPr>
                <w:rFonts w:ascii="Times New Roman"/>
                <w:b w:val="false"/>
                <w:i w:val="false"/>
                <w:color w:val="000000"/>
                <w:sz w:val="20"/>
              </w:rPr>
              <w:t>
Көрсетілетін қызметті алушылардан ақпараттық жүйелерден алуға болатын құжаттарды талап етуге жол берілмейді.</w:t>
            </w:r>
            <w:r>
              <w:br/>
            </w:r>
            <w:r>
              <w:rPr>
                <w:rFonts w:ascii="Times New Roman"/>
                <w:b w:val="false"/>
                <w:i w:val="false"/>
                <w:color w:val="000000"/>
                <w:sz w:val="20"/>
              </w:rPr>
              <w:t>
Көрсетілген қызметті беруші мемлекеттік қызметтерді көрсету кезінде ақпараттық жүйелердегі заңмен қорғалатын құпиялардың қатарына кіретін мәліметтерді пайдалануға көрсетілетін қызметтерді алушының келісімін, егер Қазақстан Республикасының заңдарында өзгеше көзделмесе, алады.</w:t>
            </w:r>
          </w:p>
        </w:tc>
      </w:tr>
      <w:tr>
        <w:trPr>
          <w:trHeight w:val="30" w:hRule="atLeast"/>
        </w:trPr>
        <w:tc>
          <w:tcPr>
            <w:tcW w:w="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9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 мемлекеттік қызметті алу үшін құжаттардың толық емес тізбесін және (немесе) қолданылу мерзімі өтіп кеткен құжаттарды ұсынған кезде көрсетілетін қызметті беруші көрсетілген мерзімде өтінішті одан әрі қараудан дәлелді бас тартуды осы Қағидаларға 4-қосымшаға сәйкес нысан бойынша дайындайды және көрсетілетін қызметті алушының порталдағы "жеке кабинетіне" жібереді.</w:t>
            </w:r>
          </w:p>
        </w:tc>
      </w:tr>
      <w:tr>
        <w:trPr>
          <w:trHeight w:val="30" w:hRule="atLeast"/>
        </w:trPr>
        <w:tc>
          <w:tcPr>
            <w:tcW w:w="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оның ішінде электрондық нысанда және Мемлекеттік корпорация арқылы көрсету ерекшеліктері ескеріле отырып қойылатын өзге де талаптар</w:t>
            </w:r>
          </w:p>
        </w:tc>
        <w:tc>
          <w:tcPr>
            <w:tcW w:w="9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 мемлекеттік қызмет көрсету тәртібі және жағдайы туралы ақпаратты мемлекеттік қызмет көрсету мәселесі бойынша бірыңғай байланыс орталығы арқылы алу мүмкіндігіне ие.</w:t>
            </w:r>
            <w:r>
              <w:br/>
            </w:r>
            <w:r>
              <w:rPr>
                <w:rFonts w:ascii="Times New Roman"/>
                <w:b w:val="false"/>
                <w:i w:val="false"/>
                <w:color w:val="000000"/>
                <w:sz w:val="20"/>
              </w:rPr>
              <w:t>
Көрсетілетін қызметті берушінің мемлекеттік қызметті көрсету мәселелері бойынша ақпараттық қызметінің байланыс телефондары Министрліктің www.edu.gov.kz интернет-ресурсында "Мемлекеттік көрсетілетін қызметтер" бөлімінде орналастырылған. Мемлекеттік қызмет көрсету мәселелері бойынша Бірыңғай байланыс орталығы: 8-800-080-7777, 1414.</w:t>
            </w:r>
            <w:r>
              <w:br/>
            </w:r>
            <w:r>
              <w:rPr>
                <w:rFonts w:ascii="Times New Roman"/>
                <w:b w:val="false"/>
                <w:i w:val="false"/>
                <w:color w:val="000000"/>
                <w:sz w:val="20"/>
              </w:rPr>
              <w:t>
Көрсетілетін қызметті алушының ЭЦҚ болған жағдайда Мемлекеттік көрсетілетін қызметті портал арқылы электрондық нысанда алуға мүмкіндігі бар.</w:t>
            </w:r>
            <w:r>
              <w:br/>
            </w:r>
            <w:r>
              <w:rPr>
                <w:rFonts w:ascii="Times New Roman"/>
                <w:b w:val="false"/>
                <w:i w:val="false"/>
                <w:color w:val="000000"/>
                <w:sz w:val="20"/>
              </w:rPr>
              <w:t>
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r>
              <w:br/>
            </w:r>
            <w:r>
              <w:rPr>
                <w:rFonts w:ascii="Times New Roman"/>
                <w:b w:val="false"/>
                <w:i w:val="false"/>
                <w:color w:val="000000"/>
                <w:sz w:val="20"/>
              </w:rPr>
              <w:t>
Порталдағы "жеке кабинеттен" ұсынылған мәліметтер сұратылып отырған тұлғаның келісімі болған жағдайда, сондай-ақ порталдағы хабарламаға жауап ретінде бір реттік парольді беру жолымен немесе қысқа мәтіндік хабарламаны жіберу жолымен субъектінің порталда тіркелген ұялы байланыстың абоненттік нөмірі арқылы үшінші тұлғалардың электрондық сұрау салуы.</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"Мүмкіндіктері шектеулі </w:t>
            </w:r>
            <w:r>
              <w:br/>
            </w:r>
            <w:r>
              <w:rPr>
                <w:rFonts w:ascii="Times New Roman"/>
                <w:b w:val="false"/>
                <w:i w:val="false"/>
                <w:color w:val="000000"/>
                <w:sz w:val="20"/>
              </w:rPr>
              <w:t>балаларды психологиялық-</w:t>
            </w:r>
            <w:r>
              <w:br/>
            </w:r>
            <w:r>
              <w:rPr>
                <w:rFonts w:ascii="Times New Roman"/>
                <w:b w:val="false"/>
                <w:i w:val="false"/>
                <w:color w:val="000000"/>
                <w:sz w:val="20"/>
              </w:rPr>
              <w:t>медициналық-педагогикалық</w:t>
            </w:r>
            <w:r>
              <w:br/>
            </w:r>
            <w:r>
              <w:rPr>
                <w:rFonts w:ascii="Times New Roman"/>
                <w:b w:val="false"/>
                <w:i w:val="false"/>
                <w:color w:val="000000"/>
                <w:sz w:val="20"/>
              </w:rPr>
              <w:t xml:space="preserve">тексеру және оларға </w:t>
            </w:r>
            <w:r>
              <w:br/>
            </w:r>
            <w:r>
              <w:rPr>
                <w:rFonts w:ascii="Times New Roman"/>
                <w:b w:val="false"/>
                <w:i w:val="false"/>
                <w:color w:val="000000"/>
                <w:sz w:val="20"/>
              </w:rPr>
              <w:t xml:space="preserve">консультациялық көмек </w:t>
            </w:r>
            <w:r>
              <w:br/>
            </w:r>
            <w:r>
              <w:rPr>
                <w:rFonts w:ascii="Times New Roman"/>
                <w:b w:val="false"/>
                <w:i w:val="false"/>
                <w:color w:val="000000"/>
                <w:sz w:val="20"/>
              </w:rPr>
              <w:t>көрсету" мемлекеттік</w:t>
            </w:r>
            <w:r>
              <w:br/>
            </w:r>
            <w:r>
              <w:rPr>
                <w:rFonts w:ascii="Times New Roman"/>
                <w:b w:val="false"/>
                <w:i w:val="false"/>
                <w:color w:val="000000"/>
                <w:sz w:val="20"/>
              </w:rPr>
              <w:t xml:space="preserve">көрсетілетін қызмет қағидасына </w:t>
            </w:r>
            <w:r>
              <w:br/>
            </w:r>
            <w:r>
              <w:rPr>
                <w:rFonts w:ascii="Times New Roman"/>
                <w:b w:val="false"/>
                <w:i w:val="false"/>
                <w:color w:val="000000"/>
                <w:sz w:val="20"/>
              </w:rPr>
              <w:t>3-қосымша</w:t>
            </w:r>
          </w:p>
        </w:tc>
      </w:tr>
    </w:tbl>
    <w:p>
      <w:pPr>
        <w:spacing w:after="0"/>
        <w:ind w:left="0"/>
        <w:jc w:val="both"/>
      </w:pPr>
      <w:r>
        <w:rPr>
          <w:rFonts w:ascii="Times New Roman"/>
          <w:b w:val="false"/>
          <w:i w:val="false"/>
          <w:color w:val="000000"/>
          <w:sz w:val="28"/>
        </w:rPr>
        <w:t>
      _____________________________________________</w:t>
      </w:r>
    </w:p>
    <w:p>
      <w:pPr>
        <w:spacing w:after="0"/>
        <w:ind w:left="0"/>
        <w:jc w:val="both"/>
      </w:pPr>
      <w:r>
        <w:rPr>
          <w:rFonts w:ascii="Times New Roman"/>
          <w:b w:val="false"/>
          <w:i w:val="false"/>
          <w:color w:val="000000"/>
          <w:sz w:val="28"/>
        </w:rPr>
        <w:t>
      Білім беру ұйымының атауы</w:t>
      </w:r>
    </w:p>
    <w:bookmarkStart w:name="z38" w:id="33"/>
    <w:p>
      <w:pPr>
        <w:spacing w:after="0"/>
        <w:ind w:left="0"/>
        <w:jc w:val="left"/>
      </w:pPr>
      <w:r>
        <w:rPr>
          <w:rFonts w:ascii="Times New Roman"/>
          <w:b/>
          <w:i w:val="false"/>
          <w:color w:val="000000"/>
        </w:rPr>
        <w:t xml:space="preserve"> Құжаттарды қабылдау туралы хабарлама</w:t>
      </w:r>
    </w:p>
    <w:bookmarkEnd w:id="33"/>
    <w:p>
      <w:pPr>
        <w:spacing w:after="0"/>
        <w:ind w:left="0"/>
        <w:jc w:val="both"/>
      </w:pPr>
      <w:r>
        <w:rPr>
          <w:rFonts w:ascii="Times New Roman"/>
          <w:b w:val="false"/>
          <w:i w:val="false"/>
          <w:color w:val="000000"/>
          <w:sz w:val="28"/>
        </w:rPr>
        <w:t>
      Құрметті ______________________Сіздің құжаттарыңыз қабылданды.</w:t>
      </w:r>
    </w:p>
    <w:p>
      <w:pPr>
        <w:spacing w:after="0"/>
        <w:ind w:left="0"/>
        <w:jc w:val="both"/>
      </w:pPr>
      <w:r>
        <w:rPr>
          <w:rFonts w:ascii="Times New Roman"/>
          <w:b w:val="false"/>
          <w:i w:val="false"/>
          <w:color w:val="000000"/>
          <w:sz w:val="28"/>
        </w:rPr>
        <w:t>
      Тегі Аты Әкесінің аты</w:t>
      </w:r>
    </w:p>
    <w:p>
      <w:pPr>
        <w:spacing w:after="0"/>
        <w:ind w:left="0"/>
        <w:jc w:val="both"/>
      </w:pPr>
      <w:r>
        <w:rPr>
          <w:rFonts w:ascii="Times New Roman"/>
          <w:b w:val="false"/>
          <w:i w:val="false"/>
          <w:color w:val="000000"/>
          <w:sz w:val="28"/>
        </w:rPr>
        <w:t>
      Сізге тексеруден өту қажеттігін еске саламыз.</w:t>
      </w:r>
    </w:p>
    <w:p>
      <w:pPr>
        <w:spacing w:after="0"/>
        <w:ind w:left="0"/>
        <w:jc w:val="both"/>
      </w:pPr>
      <w:r>
        <w:rPr>
          <w:rFonts w:ascii="Times New Roman"/>
          <w:b w:val="false"/>
          <w:i w:val="false"/>
          <w:color w:val="000000"/>
          <w:sz w:val="28"/>
        </w:rPr>
        <w:t>
      Тексеру түрі: _______________________</w:t>
      </w:r>
    </w:p>
    <w:p>
      <w:pPr>
        <w:spacing w:after="0"/>
        <w:ind w:left="0"/>
        <w:jc w:val="both"/>
      </w:pPr>
      <w:r>
        <w:rPr>
          <w:rFonts w:ascii="Times New Roman"/>
          <w:b w:val="false"/>
          <w:i w:val="false"/>
          <w:color w:val="000000"/>
          <w:sz w:val="28"/>
        </w:rPr>
        <w:t>
      Бастапқы/қайталама</w:t>
      </w:r>
    </w:p>
    <w:p>
      <w:pPr>
        <w:spacing w:after="0"/>
        <w:ind w:left="0"/>
        <w:jc w:val="both"/>
      </w:pPr>
      <w:r>
        <w:rPr>
          <w:rFonts w:ascii="Times New Roman"/>
          <w:b w:val="false"/>
          <w:i w:val="false"/>
          <w:color w:val="000000"/>
          <w:sz w:val="28"/>
        </w:rPr>
        <w:t>
      Тексеру күні: _____________________</w:t>
      </w:r>
    </w:p>
    <w:p>
      <w:pPr>
        <w:spacing w:after="0"/>
        <w:ind w:left="0"/>
        <w:jc w:val="both"/>
      </w:pPr>
      <w:r>
        <w:rPr>
          <w:rFonts w:ascii="Times New Roman"/>
          <w:b w:val="false"/>
          <w:i w:val="false"/>
          <w:color w:val="000000"/>
          <w:sz w:val="28"/>
        </w:rPr>
        <w:t>
      Өткізу орны: _________________________________________________</w:t>
      </w:r>
    </w:p>
    <w:p>
      <w:pPr>
        <w:spacing w:after="0"/>
        <w:ind w:left="0"/>
        <w:jc w:val="both"/>
      </w:pPr>
      <w:r>
        <w:rPr>
          <w:rFonts w:ascii="Times New Roman"/>
          <w:b w:val="false"/>
          <w:i w:val="false"/>
          <w:color w:val="000000"/>
          <w:sz w:val="28"/>
        </w:rPr>
        <w:t>
      ПМПК, ППТК, ОО, БҰ ұйымы атауы</w:t>
      </w:r>
    </w:p>
    <w:p>
      <w:pPr>
        <w:spacing w:after="0"/>
        <w:ind w:left="0"/>
        <w:jc w:val="both"/>
      </w:pPr>
      <w:r>
        <w:rPr>
          <w:rFonts w:ascii="Times New Roman"/>
          <w:b w:val="false"/>
          <w:i w:val="false"/>
          <w:color w:val="000000"/>
          <w:sz w:val="28"/>
        </w:rPr>
        <w:t>
      Мекенжайы:____________________</w:t>
      </w:r>
    </w:p>
    <w:p>
      <w:pPr>
        <w:spacing w:after="0"/>
        <w:ind w:left="0"/>
        <w:jc w:val="both"/>
      </w:pPr>
      <w:r>
        <w:rPr>
          <w:rFonts w:ascii="Times New Roman"/>
          <w:b w:val="false"/>
          <w:i w:val="false"/>
          <w:color w:val="000000"/>
          <w:sz w:val="28"/>
        </w:rPr>
        <w:t>
      Ұйым мекенжайы</w:t>
      </w:r>
    </w:p>
    <w:p>
      <w:pPr>
        <w:spacing w:after="0"/>
        <w:ind w:left="0"/>
        <w:jc w:val="both"/>
      </w:pPr>
      <w:r>
        <w:rPr>
          <w:rFonts w:ascii="Times New Roman"/>
          <w:b w:val="false"/>
          <w:i w:val="false"/>
          <w:color w:val="000000"/>
          <w:sz w:val="28"/>
        </w:rPr>
        <w:t>
      Орынд.: _______________________________</w:t>
      </w:r>
    </w:p>
    <w:p>
      <w:pPr>
        <w:spacing w:after="0"/>
        <w:ind w:left="0"/>
        <w:jc w:val="both"/>
      </w:pPr>
      <w:r>
        <w:rPr>
          <w:rFonts w:ascii="Times New Roman"/>
          <w:b w:val="false"/>
          <w:i w:val="false"/>
          <w:color w:val="000000"/>
          <w:sz w:val="28"/>
        </w:rPr>
        <w:t>
      Тегі Аты Әкесінің аты</w:t>
      </w:r>
    </w:p>
    <w:p>
      <w:pPr>
        <w:spacing w:after="0"/>
        <w:ind w:left="0"/>
        <w:jc w:val="both"/>
      </w:pPr>
      <w:r>
        <w:rPr>
          <w:rFonts w:ascii="Times New Roman"/>
          <w:b w:val="false"/>
          <w:i w:val="false"/>
          <w:color w:val="000000"/>
          <w:sz w:val="28"/>
        </w:rPr>
        <w:t>
      Тел.:</w:t>
      </w:r>
    </w:p>
    <w:p>
      <w:pPr>
        <w:spacing w:after="0"/>
        <w:ind w:left="0"/>
        <w:jc w:val="both"/>
      </w:pPr>
      <w:r>
        <w:rPr>
          <w:rFonts w:ascii="Times New Roman"/>
          <w:b w:val="false"/>
          <w:i w:val="false"/>
          <w:color w:val="000000"/>
          <w:sz w:val="28"/>
        </w:rPr>
        <w:t>
      Күні: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"Мүмкіндіктері шектеулі </w:t>
            </w:r>
            <w:r>
              <w:br/>
            </w:r>
            <w:r>
              <w:rPr>
                <w:rFonts w:ascii="Times New Roman"/>
                <w:b w:val="false"/>
                <w:i w:val="false"/>
                <w:color w:val="000000"/>
                <w:sz w:val="20"/>
              </w:rPr>
              <w:t>балаларды психологиялық-</w:t>
            </w:r>
            <w:r>
              <w:br/>
            </w:r>
            <w:r>
              <w:rPr>
                <w:rFonts w:ascii="Times New Roman"/>
                <w:b w:val="false"/>
                <w:i w:val="false"/>
                <w:color w:val="000000"/>
                <w:sz w:val="20"/>
              </w:rPr>
              <w:t xml:space="preserve">медициналық-педагогикалық </w:t>
            </w:r>
            <w:r>
              <w:br/>
            </w:r>
            <w:r>
              <w:rPr>
                <w:rFonts w:ascii="Times New Roman"/>
                <w:b w:val="false"/>
                <w:i w:val="false"/>
                <w:color w:val="000000"/>
                <w:sz w:val="20"/>
              </w:rPr>
              <w:t>тексеру және оларға</w:t>
            </w:r>
            <w:r>
              <w:br/>
            </w:r>
            <w:r>
              <w:rPr>
                <w:rFonts w:ascii="Times New Roman"/>
                <w:b w:val="false"/>
                <w:i w:val="false"/>
                <w:color w:val="000000"/>
                <w:sz w:val="20"/>
              </w:rPr>
              <w:t xml:space="preserve">консультациялық көмек </w:t>
            </w:r>
            <w:r>
              <w:br/>
            </w:r>
            <w:r>
              <w:rPr>
                <w:rFonts w:ascii="Times New Roman"/>
                <w:b w:val="false"/>
                <w:i w:val="false"/>
                <w:color w:val="000000"/>
                <w:sz w:val="20"/>
              </w:rPr>
              <w:t>көрсету" мемлекеттік</w:t>
            </w:r>
            <w:r>
              <w:br/>
            </w:r>
            <w:r>
              <w:rPr>
                <w:rFonts w:ascii="Times New Roman"/>
                <w:b w:val="false"/>
                <w:i w:val="false"/>
                <w:color w:val="000000"/>
                <w:sz w:val="20"/>
              </w:rPr>
              <w:t xml:space="preserve">көрсетілетін қызмет қағидасына </w:t>
            </w:r>
            <w:r>
              <w:br/>
            </w:r>
            <w:r>
              <w:rPr>
                <w:rFonts w:ascii="Times New Roman"/>
                <w:b w:val="false"/>
                <w:i w:val="false"/>
                <w:color w:val="000000"/>
                <w:sz w:val="20"/>
              </w:rPr>
              <w:t>4-қосымша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(Көрсетілетін қызметті </w:t>
            </w:r>
            <w:r>
              <w:br/>
            </w:r>
            <w:r>
              <w:rPr>
                <w:rFonts w:ascii="Times New Roman"/>
                <w:b w:val="false"/>
                <w:i w:val="false"/>
                <w:color w:val="000000"/>
                <w:sz w:val="20"/>
              </w:rPr>
              <w:t>алушының тегі, аты, әкесінің</w:t>
            </w:r>
            <w:r>
              <w:br/>
            </w:r>
            <w:r>
              <w:rPr>
                <w:rFonts w:ascii="Times New Roman"/>
                <w:b w:val="false"/>
                <w:i w:val="false"/>
                <w:color w:val="000000"/>
                <w:sz w:val="20"/>
              </w:rPr>
              <w:t xml:space="preserve">аты (болған жағдайда) не </w:t>
            </w:r>
            <w:r>
              <w:br/>
            </w:r>
            <w:r>
              <w:rPr>
                <w:rFonts w:ascii="Times New Roman"/>
                <w:b w:val="false"/>
                <w:i w:val="false"/>
                <w:color w:val="000000"/>
                <w:sz w:val="20"/>
              </w:rPr>
              <w:t>ұйымының атауы)</w:t>
            </w:r>
            <w:r>
              <w:br/>
            </w:r>
            <w:r>
              <w:rPr>
                <w:rFonts w:ascii="Times New Roman"/>
                <w:b w:val="false"/>
                <w:i w:val="false"/>
                <w:color w:val="000000"/>
                <w:sz w:val="20"/>
              </w:rPr>
              <w:t>____________________________</w:t>
            </w:r>
            <w:r>
              <w:br/>
            </w:r>
            <w:r>
              <w:rPr>
                <w:rFonts w:ascii="Times New Roman"/>
                <w:b w:val="false"/>
                <w:i w:val="false"/>
                <w:color w:val="000000"/>
                <w:sz w:val="20"/>
              </w:rPr>
              <w:t>(көрсетілетін қызметті</w:t>
            </w:r>
            <w:r>
              <w:br/>
            </w:r>
            <w:r>
              <w:rPr>
                <w:rFonts w:ascii="Times New Roman"/>
                <w:b w:val="false"/>
                <w:i w:val="false"/>
                <w:color w:val="000000"/>
                <w:sz w:val="20"/>
              </w:rPr>
              <w:t>алушының мекенжайы)</w:t>
            </w:r>
          </w:p>
        </w:tc>
      </w:tr>
    </w:tbl>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Білім беру ұйымының атауы, мекенжайы</w:t>
      </w:r>
    </w:p>
    <w:p>
      <w:pPr>
        <w:spacing w:after="0"/>
        <w:ind w:left="0"/>
        <w:jc w:val="both"/>
      </w:pPr>
      <w:r>
        <w:rPr>
          <w:rFonts w:ascii="Times New Roman"/>
          <w:b w:val="false"/>
          <w:i w:val="false"/>
          <w:color w:val="000000"/>
          <w:sz w:val="28"/>
        </w:rPr>
        <w:t>
      ТАӘ: ___________ ЖСН:_________________ Мекенжай:_________________</w:t>
      </w:r>
    </w:p>
    <w:p>
      <w:pPr>
        <w:spacing w:after="0"/>
        <w:ind w:left="0"/>
        <w:jc w:val="left"/>
      </w:pPr>
      <w:r>
        <w:rPr>
          <w:rFonts w:ascii="Times New Roman"/>
          <w:b/>
          <w:i w:val="false"/>
          <w:color w:val="000000"/>
        </w:rPr>
        <w:t xml:space="preserve"> Құжатты қабылдаудан бас тарту туралы </w:t>
      </w:r>
    </w:p>
    <w:bookmarkStart w:name="z40" w:id="34"/>
    <w:p>
      <w:pPr>
        <w:spacing w:after="0"/>
        <w:ind w:left="0"/>
        <w:jc w:val="left"/>
      </w:pPr>
      <w:r>
        <w:rPr>
          <w:rFonts w:ascii="Times New Roman"/>
          <w:b/>
          <w:i w:val="false"/>
          <w:color w:val="000000"/>
        </w:rPr>
        <w:t xml:space="preserve"> ХАБАРЛАМА</w:t>
      </w:r>
    </w:p>
    <w:bookmarkEnd w:id="34"/>
    <w:p>
      <w:pPr>
        <w:spacing w:after="0"/>
        <w:ind w:left="0"/>
        <w:jc w:val="both"/>
      </w:pPr>
      <w:r>
        <w:rPr>
          <w:rFonts w:ascii="Times New Roman"/>
          <w:b w:val="false"/>
          <w:i w:val="false"/>
          <w:color w:val="000000"/>
          <w:sz w:val="28"/>
        </w:rPr>
        <w:t xml:space="preserve">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20-бабының</w:t>
      </w:r>
      <w:r>
        <w:rPr>
          <w:rFonts w:ascii="Times New Roman"/>
          <w:b w:val="false"/>
          <w:i w:val="false"/>
          <w:color w:val="000000"/>
          <w:sz w:val="28"/>
        </w:rPr>
        <w:t xml:space="preserve"> 2-тармақшасын басшылыққа ала отырып, (Көрсетілетін қызметті беруші ұйымының атауы)</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бас тарту себебі</w:t>
      </w:r>
    </w:p>
    <w:p>
      <w:pPr>
        <w:spacing w:after="0"/>
        <w:ind w:left="0"/>
        <w:jc w:val="both"/>
      </w:pPr>
      <w:r>
        <w:rPr>
          <w:rFonts w:ascii="Times New Roman"/>
          <w:b w:val="false"/>
          <w:i w:val="false"/>
          <w:color w:val="000000"/>
          <w:sz w:val="28"/>
        </w:rPr>
        <w:t>
      байланысты мемлекеттік қызмет көрсету стандартына сәйкес мемлекеттік қызметті көрсету (Мемлекеттік көрсетілетін қызмет атауы) үшін құжаттар қабылдаудан бас тартады.</w:t>
      </w:r>
    </w:p>
    <w:p>
      <w:pPr>
        <w:spacing w:after="0"/>
        <w:ind w:left="0"/>
        <w:jc w:val="both"/>
      </w:pPr>
      <w:r>
        <w:rPr>
          <w:rFonts w:ascii="Times New Roman"/>
          <w:b w:val="false"/>
          <w:i w:val="false"/>
          <w:color w:val="000000"/>
          <w:sz w:val="28"/>
        </w:rPr>
        <w:t>
      Орынд.: Тегі, аты, әкесінің аты</w:t>
      </w:r>
    </w:p>
    <w:p>
      <w:pPr>
        <w:spacing w:after="0"/>
        <w:ind w:left="0"/>
        <w:jc w:val="both"/>
      </w:pPr>
      <w:r>
        <w:rPr>
          <w:rFonts w:ascii="Times New Roman"/>
          <w:b w:val="false"/>
          <w:i w:val="false"/>
          <w:color w:val="000000"/>
          <w:sz w:val="28"/>
        </w:rPr>
        <w:t xml:space="preserve">
      Тел.: </w:t>
      </w:r>
    </w:p>
    <w:p>
      <w:pPr>
        <w:spacing w:after="0"/>
        <w:ind w:left="0"/>
        <w:jc w:val="both"/>
      </w:pPr>
      <w:r>
        <w:rPr>
          <w:rFonts w:ascii="Times New Roman"/>
          <w:b w:val="false"/>
          <w:i w:val="false"/>
          <w:color w:val="000000"/>
          <w:sz w:val="28"/>
        </w:rPr>
        <w:t xml:space="preserve">
      Күні: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"Мүмкіндіктері шектеулі </w:t>
            </w:r>
            <w:r>
              <w:br/>
            </w:r>
            <w:r>
              <w:rPr>
                <w:rFonts w:ascii="Times New Roman"/>
                <w:b w:val="false"/>
                <w:i w:val="false"/>
                <w:color w:val="000000"/>
                <w:sz w:val="20"/>
              </w:rPr>
              <w:t>балаларды психологиялық-</w:t>
            </w:r>
            <w:r>
              <w:br/>
            </w:r>
            <w:r>
              <w:rPr>
                <w:rFonts w:ascii="Times New Roman"/>
                <w:b w:val="false"/>
                <w:i w:val="false"/>
                <w:color w:val="000000"/>
                <w:sz w:val="20"/>
              </w:rPr>
              <w:t>медициналық-педагогикалық</w:t>
            </w:r>
            <w:r>
              <w:br/>
            </w:r>
            <w:r>
              <w:rPr>
                <w:rFonts w:ascii="Times New Roman"/>
                <w:b w:val="false"/>
                <w:i w:val="false"/>
                <w:color w:val="000000"/>
                <w:sz w:val="20"/>
              </w:rPr>
              <w:t xml:space="preserve">тексеру және оларға </w:t>
            </w:r>
            <w:r>
              <w:br/>
            </w:r>
            <w:r>
              <w:rPr>
                <w:rFonts w:ascii="Times New Roman"/>
                <w:b w:val="false"/>
                <w:i w:val="false"/>
                <w:color w:val="000000"/>
                <w:sz w:val="20"/>
              </w:rPr>
              <w:t xml:space="preserve">консультациялық көмек </w:t>
            </w:r>
            <w:r>
              <w:br/>
            </w:r>
            <w:r>
              <w:rPr>
                <w:rFonts w:ascii="Times New Roman"/>
                <w:b w:val="false"/>
                <w:i w:val="false"/>
                <w:color w:val="000000"/>
                <w:sz w:val="20"/>
              </w:rPr>
              <w:t>көрсету" мемлекеттік</w:t>
            </w:r>
            <w:r>
              <w:br/>
            </w:r>
            <w:r>
              <w:rPr>
                <w:rFonts w:ascii="Times New Roman"/>
                <w:b w:val="false"/>
                <w:i w:val="false"/>
                <w:color w:val="000000"/>
                <w:sz w:val="20"/>
              </w:rPr>
              <w:t xml:space="preserve">көрсетілетін қызмет қағидасына </w:t>
            </w:r>
            <w:r>
              <w:br/>
            </w:r>
            <w:r>
              <w:rPr>
                <w:rFonts w:ascii="Times New Roman"/>
                <w:b w:val="false"/>
                <w:i w:val="false"/>
                <w:color w:val="000000"/>
                <w:sz w:val="20"/>
              </w:rPr>
              <w:t>5-қосымша</w:t>
            </w:r>
          </w:p>
        </w:tc>
      </w:tr>
    </w:tbl>
    <w:bookmarkStart w:name="z42" w:id="35"/>
    <w:p>
      <w:pPr>
        <w:spacing w:after="0"/>
        <w:ind w:left="0"/>
        <w:jc w:val="left"/>
      </w:pPr>
      <w:r>
        <w:rPr>
          <w:rFonts w:ascii="Times New Roman"/>
          <w:b/>
          <w:i w:val="false"/>
          <w:color w:val="000000"/>
        </w:rPr>
        <w:t xml:space="preserve"> ПМПК-да балаларды тексеруді есепке алу журналы</w:t>
      </w:r>
    </w:p>
    <w:bookmarkEnd w:id="3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03"/>
        <w:gridCol w:w="4155"/>
        <w:gridCol w:w="1307"/>
        <w:gridCol w:w="1307"/>
        <w:gridCol w:w="1307"/>
        <w:gridCol w:w="1308"/>
        <w:gridCol w:w="1308"/>
        <w:gridCol w:w="805"/>
      </w:tblGrid>
      <w:tr>
        <w:trPr>
          <w:trHeight w:val="30" w:hRule="atLeast"/>
        </w:trPr>
        <w:tc>
          <w:tcPr>
            <w:tcW w:w="8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Баланың ТАӘ (ол болған жағдайда)</w:t>
            </w:r>
            <w:r>
              <w:br/>
            </w:r>
            <w:r>
              <w:rPr>
                <w:rFonts w:ascii="Times New Roman"/>
                <w:b w:val="false"/>
                <w:i w:val="false"/>
                <w:color w:val="000000"/>
                <w:sz w:val="20"/>
              </w:rPr>
              <w:t>
ФИО ребенка (при его наличии)</w:t>
            </w:r>
          </w:p>
        </w:tc>
        <w:tc>
          <w:tcPr>
            <w:tcW w:w="13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Туылған күні</w:t>
            </w:r>
            <w:r>
              <w:br/>
            </w:r>
            <w:r>
              <w:rPr>
                <w:rFonts w:ascii="Times New Roman"/>
                <w:b w:val="false"/>
                <w:i w:val="false"/>
                <w:color w:val="000000"/>
                <w:sz w:val="20"/>
              </w:rPr>
              <w:t>
Дата рождения</w:t>
            </w:r>
          </w:p>
        </w:tc>
        <w:tc>
          <w:tcPr>
            <w:tcW w:w="13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Тексерілген күні</w:t>
            </w:r>
            <w:r>
              <w:br/>
            </w:r>
            <w:r>
              <w:rPr>
                <w:rFonts w:ascii="Times New Roman"/>
                <w:b w:val="false"/>
                <w:i w:val="false"/>
                <w:color w:val="000000"/>
                <w:sz w:val="20"/>
              </w:rPr>
              <w:t>
Дата обследования</w:t>
            </w:r>
          </w:p>
        </w:tc>
        <w:tc>
          <w:tcPr>
            <w:tcW w:w="13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Бастапкы</w:t>
            </w:r>
            <w:r>
              <w:br/>
            </w:r>
            <w:r>
              <w:rPr>
                <w:rFonts w:ascii="Times New Roman"/>
                <w:b w:val="false"/>
                <w:i w:val="false"/>
                <w:color w:val="000000"/>
                <w:sz w:val="20"/>
              </w:rPr>
              <w:t>
Диагнозы</w:t>
            </w:r>
            <w:r>
              <w:br/>
            </w:r>
            <w:r>
              <w:rPr>
                <w:rFonts w:ascii="Times New Roman"/>
                <w:b w:val="false"/>
                <w:i w:val="false"/>
                <w:color w:val="000000"/>
                <w:sz w:val="20"/>
              </w:rPr>
              <w:t>
Предварительный диагноз</w:t>
            </w:r>
          </w:p>
        </w:tc>
        <w:tc>
          <w:tcPr>
            <w:tcW w:w="1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Мекенжайы</w:t>
            </w:r>
            <w:r>
              <w:br/>
            </w:r>
            <w:r>
              <w:rPr>
                <w:rFonts w:ascii="Times New Roman"/>
                <w:b w:val="false"/>
                <w:i w:val="false"/>
                <w:color w:val="000000"/>
                <w:sz w:val="20"/>
              </w:rPr>
              <w:t>
Домашний адрес</w:t>
            </w:r>
          </w:p>
        </w:tc>
        <w:tc>
          <w:tcPr>
            <w:tcW w:w="1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ПМПК қорытындысы</w:t>
            </w:r>
            <w:r>
              <w:br/>
            </w:r>
            <w:r>
              <w:rPr>
                <w:rFonts w:ascii="Times New Roman"/>
                <w:b w:val="false"/>
                <w:i w:val="false"/>
                <w:color w:val="000000"/>
                <w:sz w:val="20"/>
              </w:rPr>
              <w:t>
Заключение ПМПК</w:t>
            </w:r>
          </w:p>
        </w:tc>
        <w:tc>
          <w:tcPr>
            <w:tcW w:w="8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Ұсынымдар</w:t>
            </w:r>
            <w:r>
              <w:br/>
            </w:r>
            <w:r>
              <w:rPr>
                <w:rFonts w:ascii="Times New Roman"/>
                <w:b w:val="false"/>
                <w:i w:val="false"/>
                <w:color w:val="000000"/>
                <w:sz w:val="20"/>
              </w:rPr>
              <w:t>
Рекомендации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"Мүмкіндіктері шектеулі </w:t>
            </w:r>
            <w:r>
              <w:br/>
            </w:r>
            <w:r>
              <w:rPr>
                <w:rFonts w:ascii="Times New Roman"/>
                <w:b w:val="false"/>
                <w:i w:val="false"/>
                <w:color w:val="000000"/>
                <w:sz w:val="20"/>
              </w:rPr>
              <w:t>балаларды психологиялық-</w:t>
            </w:r>
            <w:r>
              <w:br/>
            </w:r>
            <w:r>
              <w:rPr>
                <w:rFonts w:ascii="Times New Roman"/>
                <w:b w:val="false"/>
                <w:i w:val="false"/>
                <w:color w:val="000000"/>
                <w:sz w:val="20"/>
              </w:rPr>
              <w:t xml:space="preserve">медициналық-педагогикалық </w:t>
            </w:r>
            <w:r>
              <w:br/>
            </w:r>
            <w:r>
              <w:rPr>
                <w:rFonts w:ascii="Times New Roman"/>
                <w:b w:val="false"/>
                <w:i w:val="false"/>
                <w:color w:val="000000"/>
                <w:sz w:val="20"/>
              </w:rPr>
              <w:t xml:space="preserve">тексеру және оларға </w:t>
            </w:r>
            <w:r>
              <w:br/>
            </w:r>
            <w:r>
              <w:rPr>
                <w:rFonts w:ascii="Times New Roman"/>
                <w:b w:val="false"/>
                <w:i w:val="false"/>
                <w:color w:val="000000"/>
                <w:sz w:val="20"/>
              </w:rPr>
              <w:t xml:space="preserve">консультациялық көмек </w:t>
            </w:r>
            <w:r>
              <w:br/>
            </w:r>
            <w:r>
              <w:rPr>
                <w:rFonts w:ascii="Times New Roman"/>
                <w:b w:val="false"/>
                <w:i w:val="false"/>
                <w:color w:val="000000"/>
                <w:sz w:val="20"/>
              </w:rPr>
              <w:t xml:space="preserve">көрсету" мемлекеттік </w:t>
            </w:r>
            <w:r>
              <w:br/>
            </w:r>
            <w:r>
              <w:rPr>
                <w:rFonts w:ascii="Times New Roman"/>
                <w:b w:val="false"/>
                <w:i w:val="false"/>
                <w:color w:val="000000"/>
                <w:sz w:val="20"/>
              </w:rPr>
              <w:t xml:space="preserve">көрсетілетін қызмет қағидасына </w:t>
            </w:r>
            <w:r>
              <w:br/>
            </w:r>
            <w:r>
              <w:rPr>
                <w:rFonts w:ascii="Times New Roman"/>
                <w:b w:val="false"/>
                <w:i w:val="false"/>
                <w:color w:val="000000"/>
                <w:sz w:val="20"/>
              </w:rPr>
              <w:t>6-қосымша</w:t>
            </w:r>
          </w:p>
        </w:tc>
      </w:tr>
    </w:tbl>
    <w:p>
      <w:pPr>
        <w:spacing w:after="0"/>
        <w:ind w:left="0"/>
        <w:jc w:val="both"/>
      </w:pPr>
      <w:r>
        <w:rPr>
          <w:rFonts w:ascii="Times New Roman"/>
          <w:b w:val="false"/>
          <w:i w:val="false"/>
          <w:color w:val="000000"/>
          <w:sz w:val="28"/>
        </w:rPr>
        <w:t xml:space="preserve">
      Психологиялық-медициналық-педагогикалық консультация __________ </w:t>
      </w:r>
    </w:p>
    <w:p>
      <w:pPr>
        <w:spacing w:after="0"/>
        <w:ind w:left="0"/>
        <w:jc w:val="both"/>
      </w:pPr>
      <w:r>
        <w:rPr>
          <w:rFonts w:ascii="Times New Roman"/>
          <w:b w:val="false"/>
          <w:i w:val="false"/>
          <w:color w:val="000000"/>
          <w:sz w:val="28"/>
        </w:rPr>
        <w:t>
                                                            мекенжайы</w:t>
      </w:r>
    </w:p>
    <w:bookmarkStart w:name="z44" w:id="36"/>
    <w:p>
      <w:pPr>
        <w:spacing w:after="0"/>
        <w:ind w:left="0"/>
        <w:jc w:val="left"/>
      </w:pPr>
      <w:r>
        <w:rPr>
          <w:rFonts w:ascii="Times New Roman"/>
          <w:b/>
          <w:i w:val="false"/>
          <w:color w:val="000000"/>
        </w:rPr>
        <w:t xml:space="preserve"> Психологиялық-медициналық-педагогикалық консультация қорытындысы</w:t>
      </w:r>
    </w:p>
    <w:bookmarkEnd w:id="36"/>
    <w:p>
      <w:pPr>
        <w:spacing w:after="0"/>
        <w:ind w:left="0"/>
        <w:jc w:val="both"/>
      </w:pPr>
      <w:r>
        <w:rPr>
          <w:rFonts w:ascii="Times New Roman"/>
          <w:b w:val="false"/>
          <w:i w:val="false"/>
          <w:color w:val="000000"/>
          <w:sz w:val="28"/>
        </w:rPr>
        <w:t>
      ТАӘ:</w:t>
      </w:r>
    </w:p>
    <w:p>
      <w:pPr>
        <w:spacing w:after="0"/>
        <w:ind w:left="0"/>
        <w:jc w:val="both"/>
      </w:pPr>
      <w:r>
        <w:rPr>
          <w:rFonts w:ascii="Times New Roman"/>
          <w:b w:val="false"/>
          <w:i w:val="false"/>
          <w:color w:val="000000"/>
          <w:sz w:val="28"/>
        </w:rPr>
        <w:t xml:space="preserve">
      ЖСН: </w:t>
      </w:r>
    </w:p>
    <w:p>
      <w:pPr>
        <w:spacing w:after="0"/>
        <w:ind w:left="0"/>
        <w:jc w:val="both"/>
      </w:pPr>
      <w:r>
        <w:rPr>
          <w:rFonts w:ascii="Times New Roman"/>
          <w:b w:val="false"/>
          <w:i w:val="false"/>
          <w:color w:val="000000"/>
          <w:sz w:val="28"/>
        </w:rPr>
        <w:t>
      Кеңестен өткені жайлы__________________ тексерілген күні</w:t>
      </w:r>
    </w:p>
    <w:p>
      <w:pPr>
        <w:spacing w:after="0"/>
        <w:ind w:left="0"/>
        <w:jc w:val="both"/>
      </w:pPr>
      <w:r>
        <w:rPr>
          <w:rFonts w:ascii="Times New Roman"/>
          <w:b w:val="false"/>
          <w:i w:val="false"/>
          <w:color w:val="000000"/>
          <w:sz w:val="28"/>
        </w:rPr>
        <w:t xml:space="preserve">
      1. Қорытынды </w:t>
      </w:r>
    </w:p>
    <w:p>
      <w:pPr>
        <w:spacing w:after="0"/>
        <w:ind w:left="0"/>
        <w:jc w:val="both"/>
      </w:pPr>
      <w:r>
        <w:rPr>
          <w:rFonts w:ascii="Times New Roman"/>
          <w:b w:val="false"/>
          <w:i w:val="false"/>
          <w:color w:val="000000"/>
          <w:sz w:val="28"/>
        </w:rPr>
        <w:t>
      __________________________________________________________________________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w:t>
      </w:r>
    </w:p>
    <w:p>
      <w:pPr>
        <w:spacing w:after="0"/>
        <w:ind w:left="0"/>
        <w:jc w:val="both"/>
      </w:pPr>
      <w:r>
        <w:rPr>
          <w:rFonts w:ascii="Times New Roman"/>
          <w:b w:val="false"/>
          <w:i w:val="false"/>
          <w:color w:val="000000"/>
          <w:sz w:val="28"/>
        </w:rPr>
        <w:t>
       2. Оқыту және тәрбиелеу, түзеу-педагогикалық қолдау бойынша ұсынымдар</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ПМПК меңгерушісі/басшысы ТАӘ</w:t>
      </w:r>
    </w:p>
    <w:p>
      <w:pPr>
        <w:spacing w:after="0"/>
        <w:ind w:left="0"/>
        <w:jc w:val="both"/>
      </w:pPr>
      <w:r>
        <w:rPr>
          <w:rFonts w:ascii="Times New Roman"/>
          <w:b w:val="false"/>
          <w:i w:val="false"/>
          <w:color w:val="000000"/>
          <w:sz w:val="28"/>
        </w:rPr>
        <w:t>
      1-маманның лауазымы және қолы</w:t>
      </w:r>
    </w:p>
    <w:p>
      <w:pPr>
        <w:spacing w:after="0"/>
        <w:ind w:left="0"/>
        <w:jc w:val="both"/>
      </w:pPr>
      <w:r>
        <w:rPr>
          <w:rFonts w:ascii="Times New Roman"/>
          <w:b w:val="false"/>
          <w:i w:val="false"/>
          <w:color w:val="000000"/>
          <w:sz w:val="28"/>
        </w:rPr>
        <w:t>
      2-маманның лауазымы және қолы</w:t>
      </w:r>
    </w:p>
    <w:p>
      <w:pPr>
        <w:spacing w:after="0"/>
        <w:ind w:left="0"/>
        <w:jc w:val="both"/>
      </w:pPr>
      <w:r>
        <w:rPr>
          <w:rFonts w:ascii="Times New Roman"/>
          <w:b w:val="false"/>
          <w:i w:val="false"/>
          <w:color w:val="000000"/>
          <w:sz w:val="28"/>
        </w:rPr>
        <w:t>
      Күні: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 xml:space="preserve">2020 жылғы 27 мамырдағы </w:t>
            </w:r>
            <w:r>
              <w:br/>
            </w:r>
            <w:r>
              <w:rPr>
                <w:rFonts w:ascii="Times New Roman"/>
                <w:b w:val="false"/>
                <w:i w:val="false"/>
                <w:color w:val="000000"/>
                <w:sz w:val="20"/>
              </w:rPr>
              <w:t xml:space="preserve">№ 223 бұйрығына </w:t>
            </w:r>
            <w:r>
              <w:br/>
            </w:r>
            <w:r>
              <w:rPr>
                <w:rFonts w:ascii="Times New Roman"/>
                <w:b w:val="false"/>
                <w:i w:val="false"/>
                <w:color w:val="000000"/>
                <w:sz w:val="20"/>
              </w:rPr>
              <w:t>2-қосымша</w:t>
            </w:r>
          </w:p>
        </w:tc>
      </w:tr>
    </w:tbl>
    <w:bookmarkStart w:name="z46" w:id="37"/>
    <w:p>
      <w:pPr>
        <w:spacing w:after="0"/>
        <w:ind w:left="0"/>
        <w:jc w:val="left"/>
      </w:pPr>
      <w:r>
        <w:rPr>
          <w:rFonts w:ascii="Times New Roman"/>
          <w:b/>
          <w:i w:val="false"/>
          <w:color w:val="000000"/>
        </w:rPr>
        <w:t xml:space="preserve"> "Дамуында проблемалары бар балалар мен жасөспірімдерді оңалту және әлеуметтік бейімдеу" мемлекеттік көрсетілетін қызмет қағидасы</w:t>
      </w:r>
    </w:p>
    <w:bookmarkEnd w:id="37"/>
    <w:bookmarkStart w:name="z47" w:id="38"/>
    <w:p>
      <w:pPr>
        <w:spacing w:after="0"/>
        <w:ind w:left="0"/>
        <w:jc w:val="left"/>
      </w:pPr>
      <w:r>
        <w:rPr>
          <w:rFonts w:ascii="Times New Roman"/>
          <w:b/>
          <w:i w:val="false"/>
          <w:color w:val="000000"/>
        </w:rPr>
        <w:t xml:space="preserve"> 1. Жалпы ережелер</w:t>
      </w:r>
    </w:p>
    <w:bookmarkEnd w:id="38"/>
    <w:bookmarkStart w:name="z48" w:id="39"/>
    <w:p>
      <w:pPr>
        <w:spacing w:after="0"/>
        <w:ind w:left="0"/>
        <w:jc w:val="both"/>
      </w:pPr>
      <w:r>
        <w:rPr>
          <w:rFonts w:ascii="Times New Roman"/>
          <w:b w:val="false"/>
          <w:i w:val="false"/>
          <w:color w:val="000000"/>
          <w:sz w:val="28"/>
        </w:rPr>
        <w:t xml:space="preserve">
      1. "Дамуында проблемалары бар балалар мен жасөспірімдерді оңалту және әлеуметтік бейімдеу" мемлекеттік көрсетілетін қызмет қағидасы (бұдан әрі – Қағида) "Мемлекеттік көрсетілетін қызметтер туралы" Қазақстан Республикасының 2013 жылғы 15 сәуірдегі заңының (бұдан әрі – Заң)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әзірленді және оны қалыпастыру тәртібін анықтайды.</w:t>
      </w:r>
    </w:p>
    <w:bookmarkEnd w:id="39"/>
    <w:bookmarkStart w:name="z49" w:id="40"/>
    <w:p>
      <w:pPr>
        <w:spacing w:after="0"/>
        <w:ind w:left="0"/>
        <w:jc w:val="both"/>
      </w:pPr>
      <w:r>
        <w:rPr>
          <w:rFonts w:ascii="Times New Roman"/>
          <w:b w:val="false"/>
          <w:i w:val="false"/>
          <w:color w:val="000000"/>
          <w:sz w:val="28"/>
        </w:rPr>
        <w:t>
      2. Осы қағидаларда мынадай ұғымдар пайдаланылады:</w:t>
      </w:r>
    </w:p>
    <w:bookmarkEnd w:id="40"/>
    <w:bookmarkStart w:name="z50" w:id="41"/>
    <w:p>
      <w:pPr>
        <w:spacing w:after="0"/>
        <w:ind w:left="0"/>
        <w:jc w:val="both"/>
      </w:pPr>
      <w:r>
        <w:rPr>
          <w:rFonts w:ascii="Times New Roman"/>
          <w:b w:val="false"/>
          <w:i w:val="false"/>
          <w:color w:val="000000"/>
          <w:sz w:val="28"/>
        </w:rPr>
        <w:t xml:space="preserve">
      1) мемлекеттік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 </w:t>
      </w:r>
    </w:p>
    <w:bookmarkEnd w:id="41"/>
    <w:bookmarkStart w:name="z51" w:id="42"/>
    <w:p>
      <w:pPr>
        <w:spacing w:after="0"/>
        <w:ind w:left="0"/>
        <w:jc w:val="both"/>
      </w:pPr>
      <w:r>
        <w:rPr>
          <w:rFonts w:ascii="Times New Roman"/>
          <w:b w:val="false"/>
          <w:i w:val="false"/>
          <w:color w:val="000000"/>
          <w:sz w:val="28"/>
        </w:rPr>
        <w:t>
      3. "Дамуында проблемалары бар балалар мен жасөспірімдерді оңалту және әлеуметтік бейімдеу" мемлекеттік көрсетілетін қызметті (бұдан әрі – мемлекеттік көрсетілетін қызмет) оңалту орталықтары, психологиялық-педагогикалық түзету кабинеттері (бұдан әрі – көрсетілетін қызметті беруші) көрсетеді.</w:t>
      </w:r>
    </w:p>
    <w:bookmarkEnd w:id="42"/>
    <w:bookmarkStart w:name="z52" w:id="43"/>
    <w:p>
      <w:pPr>
        <w:spacing w:after="0"/>
        <w:ind w:left="0"/>
        <w:jc w:val="left"/>
      </w:pPr>
      <w:r>
        <w:rPr>
          <w:rFonts w:ascii="Times New Roman"/>
          <w:b/>
          <w:i w:val="false"/>
          <w:color w:val="000000"/>
        </w:rPr>
        <w:t xml:space="preserve"> 2. Мемлекеттік қызмет көрсетудің тәртібі</w:t>
      </w:r>
    </w:p>
    <w:bookmarkEnd w:id="43"/>
    <w:bookmarkStart w:name="z53" w:id="44"/>
    <w:p>
      <w:pPr>
        <w:spacing w:after="0"/>
        <w:ind w:left="0"/>
        <w:jc w:val="both"/>
      </w:pPr>
      <w:r>
        <w:rPr>
          <w:rFonts w:ascii="Times New Roman"/>
          <w:b w:val="false"/>
          <w:i w:val="false"/>
          <w:color w:val="000000"/>
          <w:sz w:val="28"/>
        </w:rPr>
        <w:t xml:space="preserve">
      4. Мемлекеттік көрсетілетін қызметті алу үшін жеке тұлға (бұдан әрі – көрсетілетін қызметті алушы)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көрсетілетін қызметті берушінің кеңсесі және/немесе "электрондық үкіметтің" www.egov.kz веб-порталы арқылы құжаттар пакетін ұсынады.</w:t>
      </w:r>
    </w:p>
    <w:bookmarkEnd w:id="44"/>
    <w:p>
      <w:pPr>
        <w:spacing w:after="0"/>
        <w:ind w:left="0"/>
        <w:jc w:val="both"/>
      </w:pPr>
      <w:r>
        <w:rPr>
          <w:rFonts w:ascii="Times New Roman"/>
          <w:b w:val="false"/>
          <w:i w:val="false"/>
          <w:color w:val="000000"/>
          <w:sz w:val="28"/>
        </w:rPr>
        <w:t>
      Құжаттарды тікелей көрсетілетін қызметті берушінің кеңсесіне ұсынған кезде көрсетілетін қызметті беруші кеңсесінің қызметкері көрсетілетін қызметті алушының құжаттарын қабылдайды және тіркейді және көрсетілетін қызметті берушінің басшысына береді.</w:t>
      </w:r>
    </w:p>
    <w:p>
      <w:pPr>
        <w:spacing w:after="0"/>
        <w:ind w:left="0"/>
        <w:jc w:val="both"/>
      </w:pPr>
      <w:r>
        <w:rPr>
          <w:rFonts w:ascii="Times New Roman"/>
          <w:b w:val="false"/>
          <w:i w:val="false"/>
          <w:color w:val="000000"/>
          <w:sz w:val="28"/>
        </w:rPr>
        <w:t>
      Телефон арқылы және (немесе) көрсетілетін қызметті алушы тікелей жүгінген кезде алдын ала жазылу көзделген.</w:t>
      </w:r>
    </w:p>
    <w:bookmarkStart w:name="z54" w:id="45"/>
    <w:p>
      <w:pPr>
        <w:spacing w:after="0"/>
        <w:ind w:left="0"/>
        <w:jc w:val="both"/>
      </w:pPr>
      <w:r>
        <w:rPr>
          <w:rFonts w:ascii="Times New Roman"/>
          <w:b w:val="false"/>
          <w:i w:val="false"/>
          <w:color w:val="000000"/>
          <w:sz w:val="28"/>
        </w:rPr>
        <w:t>
      5. "Электрондық үкімет" www.egov.kz веб-порталы арқылы жүгінген кезде көрсетілетін қызметті алушы "Отбасы" бөлімінде электрондық мемлекеттік қызметті таңдауды, электрондық сұрау салу жолдарын толтыруды және құжаттар топтамасын бекітуді жүзеге асырады.</w:t>
      </w:r>
    </w:p>
    <w:bookmarkEnd w:id="45"/>
    <w:p>
      <w:pPr>
        <w:spacing w:after="0"/>
        <w:ind w:left="0"/>
        <w:jc w:val="both"/>
      </w:pPr>
      <w:r>
        <w:rPr>
          <w:rFonts w:ascii="Times New Roman"/>
          <w:b w:val="false"/>
          <w:i w:val="false"/>
          <w:color w:val="000000"/>
          <w:sz w:val="28"/>
        </w:rPr>
        <w:t xml:space="preserve">
      Көрсетілетін қызметті беруші екі жұмыс күні ішінде көрсетілетін қызметті алушының электрондық сұрау салуын өңдеуді (тексеруді, тіркеуді) жүзеге асырады және көрсетілетін қызметті алушының "жеке кабинетіне"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құжаттарды қабылдау туралы хабарламаны жібереді.</w:t>
      </w:r>
    </w:p>
    <w:p>
      <w:pPr>
        <w:spacing w:after="0"/>
        <w:ind w:left="0"/>
        <w:jc w:val="both"/>
      </w:pPr>
      <w:r>
        <w:rPr>
          <w:rFonts w:ascii="Times New Roman"/>
          <w:b w:val="false"/>
          <w:i w:val="false"/>
          <w:color w:val="000000"/>
          <w:sz w:val="28"/>
        </w:rPr>
        <w:t>
      Көрсетілетін қызметті алушылардан ақпараттық жүйелерден алынуы мүмкін құжаттарды талап етуге жол берілмейді.</w:t>
      </w:r>
    </w:p>
    <w:bookmarkStart w:name="z55" w:id="46"/>
    <w:p>
      <w:pPr>
        <w:spacing w:after="0"/>
        <w:ind w:left="0"/>
        <w:jc w:val="both"/>
      </w:pPr>
      <w:r>
        <w:rPr>
          <w:rFonts w:ascii="Times New Roman"/>
          <w:b w:val="false"/>
          <w:i w:val="false"/>
          <w:color w:val="000000"/>
          <w:sz w:val="28"/>
        </w:rPr>
        <w:t xml:space="preserve">
      6. Көрсетілетін қызметті алушы мемлекеттік қызметті алу үшін құжаттардың толық емес тізбесін және (немесе) қолданылу мерзімі өтіп кеткен құжаттарды ұсынған кезде көрсетілетін қызметті беруші көрсетілген мерзімде өтінішті одан әрі қараудан дәлелді бас тартуды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нысан бойынша жібереді. </w:t>
      </w:r>
    </w:p>
    <w:bookmarkEnd w:id="46"/>
    <w:bookmarkStart w:name="z56" w:id="47"/>
    <w:p>
      <w:pPr>
        <w:spacing w:after="0"/>
        <w:ind w:left="0"/>
        <w:jc w:val="both"/>
      </w:pPr>
      <w:r>
        <w:rPr>
          <w:rFonts w:ascii="Times New Roman"/>
          <w:b w:val="false"/>
          <w:i w:val="false"/>
          <w:color w:val="000000"/>
          <w:sz w:val="28"/>
        </w:rPr>
        <w:t>
      7. Көрсетілетін қызметті алушының құжаттарын көрсетілетін қызметті берушінің басшысы қарайды. Басшы құжаттарды қарағаннан кейін баланы психологиялық-педагогикалық қолдау мен оңалтуды ұйымдастыру үшін мамандарға береді.</w:t>
      </w:r>
    </w:p>
    <w:bookmarkEnd w:id="47"/>
    <w:bookmarkStart w:name="z57" w:id="48"/>
    <w:p>
      <w:pPr>
        <w:spacing w:after="0"/>
        <w:ind w:left="0"/>
        <w:jc w:val="both"/>
      </w:pPr>
      <w:r>
        <w:rPr>
          <w:rFonts w:ascii="Times New Roman"/>
          <w:b w:val="false"/>
          <w:i w:val="false"/>
          <w:color w:val="000000"/>
          <w:sz w:val="28"/>
        </w:rPr>
        <w:t>
      8. Көрсетілетін қызметті беруші көрсетілетін қызметті алушыны психологиялық-медициналық-педагогикалық қолдау және оңалту курсын жүргізеді. Психологиялық-медициналық-педагогикалық қолдау және оңалту курсы 90 күннен 365 күнге дейінгі аралықты құрайды.</w:t>
      </w:r>
    </w:p>
    <w:bookmarkEnd w:id="48"/>
    <w:bookmarkStart w:name="z58" w:id="49"/>
    <w:p>
      <w:pPr>
        <w:spacing w:after="0"/>
        <w:ind w:left="0"/>
        <w:jc w:val="both"/>
      </w:pPr>
      <w:r>
        <w:rPr>
          <w:rFonts w:ascii="Times New Roman"/>
          <w:b w:val="false"/>
          <w:i w:val="false"/>
          <w:color w:val="000000"/>
          <w:sz w:val="28"/>
        </w:rPr>
        <w:t xml:space="preserve">
      9. Курс аяқталғаннан кейін көрсетілетін қызметті алушыға осы Қағидаларға </w:t>
      </w:r>
      <w:r>
        <w:rPr>
          <w:rFonts w:ascii="Times New Roman"/>
          <w:b w:val="false"/>
          <w:i w:val="false"/>
          <w:color w:val="000000"/>
          <w:sz w:val="28"/>
        </w:rPr>
        <w:t>4-қосымшаға</w:t>
      </w:r>
      <w:r>
        <w:rPr>
          <w:rFonts w:ascii="Times New Roman"/>
          <w:b w:val="false"/>
          <w:i w:val="false"/>
          <w:color w:val="000000"/>
          <w:sz w:val="28"/>
        </w:rPr>
        <w:t xml:space="preserve"> сәйкес нысан бойынша көрсетілетін қызметті беруші мамандарының командалық бағасы негізінде ерекше білім берілуіне қажеттілігі бар балаларды психологиялық-медициналық-педагогикалық қолдау және оңалту курсының нәтижелері туралы анықтама беріледі.</w:t>
      </w:r>
    </w:p>
    <w:bookmarkEnd w:id="49"/>
    <w:bookmarkStart w:name="z59" w:id="50"/>
    <w:p>
      <w:pPr>
        <w:spacing w:after="0"/>
        <w:ind w:left="0"/>
        <w:jc w:val="both"/>
      </w:pPr>
      <w:r>
        <w:rPr>
          <w:rFonts w:ascii="Times New Roman"/>
          <w:b w:val="false"/>
          <w:i w:val="false"/>
          <w:color w:val="000000"/>
          <w:sz w:val="28"/>
        </w:rPr>
        <w:t xml:space="preserve">
      10. Психологиялық-медициналық-педагогикалық қолдау және оңалту курсының нәтижелері туралы анықтамаға көрсетілетін қызметті берушінің басшысы қол қояды және көрсетілетін қызметті алушыға медициналық-педагогикалық қолдау және оңалту курсы аяқталған күні беріледі және/немесе көрсетілетін қызметті беруші көрсетілетін қызметті алушының порталдағы "жеке кабинетіне" осы Қағидаларға </w:t>
      </w:r>
      <w:r>
        <w:rPr>
          <w:rFonts w:ascii="Times New Roman"/>
          <w:b w:val="false"/>
          <w:i w:val="false"/>
          <w:color w:val="000000"/>
          <w:sz w:val="28"/>
        </w:rPr>
        <w:t>4-қосымшаға</w:t>
      </w:r>
      <w:r>
        <w:rPr>
          <w:rFonts w:ascii="Times New Roman"/>
          <w:b w:val="false"/>
          <w:i w:val="false"/>
          <w:color w:val="000000"/>
          <w:sz w:val="28"/>
        </w:rPr>
        <w:t xml:space="preserve"> сәйкес нысан бойынша екі жұмыс күні ішінде электрондық құжат нысанында жібереді.</w:t>
      </w:r>
    </w:p>
    <w:bookmarkEnd w:id="50"/>
    <w:bookmarkStart w:name="z60" w:id="51"/>
    <w:p>
      <w:pPr>
        <w:spacing w:after="0"/>
        <w:ind w:left="0"/>
        <w:jc w:val="both"/>
      </w:pPr>
      <w:r>
        <w:rPr>
          <w:rFonts w:ascii="Times New Roman"/>
          <w:b w:val="false"/>
          <w:i w:val="false"/>
          <w:color w:val="000000"/>
          <w:sz w:val="28"/>
        </w:rPr>
        <w:t xml:space="preserve">
      11. Заңының 5-бабының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
    <w:bookmarkEnd w:id="51"/>
    <w:bookmarkStart w:name="z61" w:id="52"/>
    <w:p>
      <w:pPr>
        <w:spacing w:after="0"/>
        <w:ind w:left="0"/>
        <w:jc w:val="left"/>
      </w:pPr>
      <w:r>
        <w:rPr>
          <w:rFonts w:ascii="Times New Roman"/>
          <w:b/>
          <w:i w:val="false"/>
          <w:color w:val="000000"/>
        </w:rPr>
        <w:t xml:space="preserve"> 3. Республикалық маңызы бар қаланың және астананың, ауданның (облыстық маңызы бар қаланың) жергілікті атқарушы органдарына көрсетілетін мемлекеттік қызметті берушінің және (немесе) оның мемлекеттік қызмет көрсету мәселелері бойынша лауазымды адамдарының шешімдеріне, әрекетіне (әрекетсіздігіне) шағымдану тәртібі</w:t>
      </w:r>
    </w:p>
    <w:bookmarkEnd w:id="52"/>
    <w:bookmarkStart w:name="z62" w:id="53"/>
    <w:p>
      <w:pPr>
        <w:spacing w:after="0"/>
        <w:ind w:left="0"/>
        <w:jc w:val="both"/>
      </w:pPr>
      <w:r>
        <w:rPr>
          <w:rFonts w:ascii="Times New Roman"/>
          <w:b w:val="false"/>
          <w:i w:val="false"/>
          <w:color w:val="000000"/>
          <w:sz w:val="28"/>
        </w:rPr>
        <w:t>
      12. Мемлекеттік қызметтер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 басшысының атына, мемлекеттік қызметтер көрсету сапасын бағалау және бақылау жөніндегі уәкілетті органға берілуі мүмкін.</w:t>
      </w:r>
    </w:p>
    <w:bookmarkEnd w:id="53"/>
    <w:p>
      <w:pPr>
        <w:spacing w:after="0"/>
        <w:ind w:left="0"/>
        <w:jc w:val="both"/>
      </w:pPr>
      <w:r>
        <w:rPr>
          <w:rFonts w:ascii="Times New Roman"/>
          <w:b w:val="false"/>
          <w:i w:val="false"/>
          <w:color w:val="000000"/>
          <w:sz w:val="28"/>
        </w:rPr>
        <w:t xml:space="preserve">
      "Мемлекеттік көрсетілетін қызметтер туралы" Қазақстан Республикасы Заңының 25-бабының </w:t>
      </w:r>
      <w:r>
        <w:rPr>
          <w:rFonts w:ascii="Times New Roman"/>
          <w:b w:val="false"/>
          <w:i w:val="false"/>
          <w:color w:val="000000"/>
          <w:sz w:val="28"/>
        </w:rPr>
        <w:t>2-тармағына</w:t>
      </w:r>
      <w:r>
        <w:rPr>
          <w:rFonts w:ascii="Times New Roman"/>
          <w:b w:val="false"/>
          <w:i w:val="false"/>
          <w:color w:val="000000"/>
          <w:sz w:val="28"/>
        </w:rPr>
        <w:t xml:space="preserve"> сәйкес тікелей мемлекеттік көрсетілетін қызметті көрсететін көрсетілетін қызметті берушінің атына келіп түскен көрсетілетін қызметті алушының шағымы тіркелген күнінен бастап бес жұмыс күні ішінде қаралуы тиіс.</w:t>
      </w:r>
    </w:p>
    <w:p>
      <w:pPr>
        <w:spacing w:after="0"/>
        <w:ind w:left="0"/>
        <w:jc w:val="both"/>
      </w:pPr>
      <w:r>
        <w:rPr>
          <w:rFonts w:ascii="Times New Roman"/>
          <w:b w:val="false"/>
          <w:i w:val="false"/>
          <w:color w:val="000000"/>
          <w:sz w:val="28"/>
        </w:rPr>
        <w:t>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қаралуы тиіс.</w:t>
      </w:r>
    </w:p>
    <w:bookmarkStart w:name="z63" w:id="54"/>
    <w:p>
      <w:pPr>
        <w:spacing w:after="0"/>
        <w:ind w:left="0"/>
        <w:jc w:val="both"/>
      </w:pPr>
      <w:r>
        <w:rPr>
          <w:rFonts w:ascii="Times New Roman"/>
          <w:b w:val="false"/>
          <w:i w:val="false"/>
          <w:color w:val="000000"/>
          <w:sz w:val="28"/>
        </w:rPr>
        <w:t>
      13.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bookmarkEnd w:id="5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"Дамуында проблемалары бар </w:t>
            </w:r>
            <w:r>
              <w:br/>
            </w:r>
            <w:r>
              <w:rPr>
                <w:rFonts w:ascii="Times New Roman"/>
                <w:b w:val="false"/>
                <w:i w:val="false"/>
                <w:color w:val="000000"/>
                <w:sz w:val="20"/>
              </w:rPr>
              <w:t xml:space="preserve">балалар мен жасөспірімдерді </w:t>
            </w:r>
            <w:r>
              <w:br/>
            </w:r>
            <w:r>
              <w:rPr>
                <w:rFonts w:ascii="Times New Roman"/>
                <w:b w:val="false"/>
                <w:i w:val="false"/>
                <w:color w:val="000000"/>
                <w:sz w:val="20"/>
              </w:rPr>
              <w:t>оңалту және әлеуметтік</w:t>
            </w:r>
            <w:r>
              <w:br/>
            </w:r>
            <w:r>
              <w:rPr>
                <w:rFonts w:ascii="Times New Roman"/>
                <w:b w:val="false"/>
                <w:i w:val="false"/>
                <w:color w:val="000000"/>
                <w:sz w:val="20"/>
              </w:rPr>
              <w:t xml:space="preserve">бейімдеу" мемлекеттік </w:t>
            </w:r>
            <w:r>
              <w:br/>
            </w:r>
            <w:r>
              <w:rPr>
                <w:rFonts w:ascii="Times New Roman"/>
                <w:b w:val="false"/>
                <w:i w:val="false"/>
                <w:color w:val="000000"/>
                <w:sz w:val="20"/>
              </w:rPr>
              <w:t>көрсетілетін қызмет</w:t>
            </w:r>
            <w:r>
              <w:br/>
            </w:r>
            <w:r>
              <w:rPr>
                <w:rFonts w:ascii="Times New Roman"/>
                <w:b w:val="false"/>
                <w:i w:val="false"/>
                <w:color w:val="000000"/>
                <w:sz w:val="20"/>
              </w:rPr>
              <w:t xml:space="preserve">қағидасына </w:t>
            </w:r>
            <w:r>
              <w:br/>
            </w:r>
            <w:r>
              <w:rPr>
                <w:rFonts w:ascii="Times New Roman"/>
                <w:b w:val="false"/>
                <w:i w:val="false"/>
                <w:color w:val="000000"/>
                <w:sz w:val="20"/>
              </w:rPr>
              <w:t>1-қосымша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31"/>
        <w:gridCol w:w="1891"/>
        <w:gridCol w:w="9678"/>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"Дамуында проблемалары бар балалар мен жасөспірімдерді оңалту және әлеуметтік бейімдеу" мемлекеттік көрсетілетін қызмет стандарты</w:t>
            </w:r>
          </w:p>
        </w:tc>
      </w:tr>
      <w:tr>
        <w:trPr>
          <w:trHeight w:val="30" w:hRule="atLeast"/>
        </w:trPr>
        <w:tc>
          <w:tcPr>
            <w:tcW w:w="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9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Психологиялық-педагогикалық түзету кабинеттері, оңалту орталықтары</w:t>
            </w:r>
          </w:p>
        </w:tc>
      </w:tr>
      <w:tr>
        <w:trPr>
          <w:trHeight w:val="30" w:hRule="atLeast"/>
        </w:trPr>
        <w:tc>
          <w:tcPr>
            <w:tcW w:w="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 (қолжеткізу арналары)</w:t>
            </w:r>
          </w:p>
        </w:tc>
        <w:tc>
          <w:tcPr>
            <w:tcW w:w="9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психологиялық-педагогикалық түзету кабинеттері, оңалту орталықтары;</w:t>
            </w:r>
            <w:r>
              <w:br/>
            </w:r>
            <w:r>
              <w:rPr>
                <w:rFonts w:ascii="Times New Roman"/>
                <w:b w:val="false"/>
                <w:i w:val="false"/>
                <w:color w:val="000000"/>
                <w:sz w:val="20"/>
              </w:rPr>
              <w:t>
2)- "электрондық үкіметтің" веб-порталы: www.egov.kz;</w:t>
            </w:r>
          </w:p>
        </w:tc>
      </w:tr>
      <w:tr>
        <w:trPr>
          <w:trHeight w:val="30" w:hRule="atLeast"/>
        </w:trPr>
        <w:tc>
          <w:tcPr>
            <w:tcW w:w="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9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Қызмет көрсету мерзімі – 90 күнтізбелік күннен 365 күнтізбелік күнге дейін;</w:t>
            </w:r>
            <w:r>
              <w:br/>
            </w:r>
            <w:r>
              <w:rPr>
                <w:rFonts w:ascii="Times New Roman"/>
                <w:b w:val="false"/>
                <w:i w:val="false"/>
                <w:color w:val="000000"/>
                <w:sz w:val="20"/>
              </w:rPr>
              <w:t>
2) Құжаттар топтамасын тапсыру үшін күтудің рұқсат етілген ең ұзақ уақыты – 15 ( он бес) минуттан аспайды;</w:t>
            </w:r>
            <w:r>
              <w:br/>
            </w:r>
            <w:r>
              <w:rPr>
                <w:rFonts w:ascii="Times New Roman"/>
                <w:b w:val="false"/>
                <w:i w:val="false"/>
                <w:color w:val="000000"/>
                <w:sz w:val="20"/>
              </w:rPr>
              <w:t xml:space="preserve">
3) Қызмет көрсетудің рұқсат етілген ең ұзақ уақыты – 15 (он бес) минуттан аспайды. </w:t>
            </w:r>
          </w:p>
        </w:tc>
      </w:tr>
      <w:tr>
        <w:trPr>
          <w:trHeight w:val="30" w:hRule="atLeast"/>
        </w:trPr>
        <w:tc>
          <w:tcPr>
            <w:tcW w:w="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r>
              <w:br/>
            </w:r>
            <w:r>
              <w:rPr>
                <w:rFonts w:ascii="Times New Roman"/>
                <w:b w:val="false"/>
                <w:i w:val="false"/>
                <w:color w:val="000000"/>
                <w:sz w:val="20"/>
              </w:rPr>
              <w:t>
4</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нысаны</w:t>
            </w:r>
          </w:p>
        </w:tc>
        <w:tc>
          <w:tcPr>
            <w:tcW w:w="9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(ішінара автоматтандырылған)</w:t>
            </w:r>
            <w:r>
              <w:br/>
            </w:r>
            <w:r>
              <w:rPr>
                <w:rFonts w:ascii="Times New Roman"/>
                <w:b w:val="false"/>
                <w:i w:val="false"/>
                <w:color w:val="000000"/>
                <w:sz w:val="20"/>
              </w:rPr>
              <w:t>
Қағаз түрінде</w:t>
            </w:r>
          </w:p>
        </w:tc>
      </w:tr>
      <w:tr>
        <w:trPr>
          <w:trHeight w:val="30" w:hRule="atLeast"/>
        </w:trPr>
        <w:tc>
          <w:tcPr>
            <w:tcW w:w="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9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Қағидаларға 4-қосымшаға сәйкес нысан бойынша анықтама беру.</w:t>
            </w:r>
            <w:r>
              <w:br/>
            </w:r>
            <w:r>
              <w:rPr>
                <w:rFonts w:ascii="Times New Roman"/>
                <w:b w:val="false"/>
                <w:i w:val="false"/>
                <w:color w:val="000000"/>
                <w:sz w:val="20"/>
              </w:rPr>
              <w:t>
Мемлекеттік қызметті көрсету нәтижесін ұсыну нысаны: электрондық және (немесе) қағаз түрінде.</w:t>
            </w:r>
            <w:r>
              <w:br/>
            </w:r>
            <w:r>
              <w:rPr>
                <w:rFonts w:ascii="Times New Roman"/>
                <w:b w:val="false"/>
                <w:i w:val="false"/>
                <w:color w:val="000000"/>
                <w:sz w:val="20"/>
              </w:rPr>
              <w:t>
Порталда мемлекеттік қызметті көрсету нәтижесі электрондық құжат нысанында көрсетілетін қызметті алушының "жеке кабинетіне" жолданады және сақталады.</w:t>
            </w:r>
          </w:p>
        </w:tc>
      </w:tr>
      <w:tr>
        <w:trPr>
          <w:trHeight w:val="30" w:hRule="atLeast"/>
        </w:trPr>
        <w:tc>
          <w:tcPr>
            <w:tcW w:w="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жеке тұлғаларға тегін көрсетіледі.</w:t>
            </w:r>
          </w:p>
        </w:tc>
      </w:tr>
      <w:tr>
        <w:trPr>
          <w:trHeight w:val="30" w:hRule="atLeast"/>
        </w:trPr>
        <w:tc>
          <w:tcPr>
            <w:tcW w:w="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9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Көрсетілетін қызметті беруші: Қазақстан Республикасының Еңбек </w:t>
            </w:r>
            <w:r>
              <w:rPr>
                <w:rFonts w:ascii="Times New Roman"/>
                <w:b w:val="false"/>
                <w:i w:val="false"/>
                <w:color w:val="000000"/>
                <w:sz w:val="20"/>
              </w:rPr>
              <w:t>кодексіне</w:t>
            </w:r>
            <w:r>
              <w:rPr>
                <w:rFonts w:ascii="Times New Roman"/>
                <w:b w:val="false"/>
                <w:i w:val="false"/>
                <w:color w:val="000000"/>
                <w:sz w:val="20"/>
              </w:rPr>
              <w:t xml:space="preserve"> сәйкес демалыс және мереке күндерін қоспағанда, дүйсенбіден бастап жұманы қоса алғанда, сағат 13:00-ден 14:30-ға дейінгі түскі үзіліспен сағат 9:00-ден 18:30-ға дейін жүзеге асырылады.</w:t>
            </w:r>
            <w:r>
              <w:br/>
            </w:r>
            <w:r>
              <w:rPr>
                <w:rFonts w:ascii="Times New Roman"/>
                <w:b w:val="false"/>
                <w:i w:val="false"/>
                <w:color w:val="000000"/>
                <w:sz w:val="20"/>
              </w:rPr>
              <w:t>
Өтініш қабылдау және нәтижесін беру сағат 13:00-ден 14:30-ға дейінгі түскі үзіліспен сағат 9:00-ден 18:30-ға дейін жүзеге асырылады.</w:t>
            </w:r>
            <w:r>
              <w:br/>
            </w:r>
            <w:r>
              <w:rPr>
                <w:rFonts w:ascii="Times New Roman"/>
                <w:b w:val="false"/>
                <w:i w:val="false"/>
                <w:color w:val="000000"/>
                <w:sz w:val="20"/>
              </w:rPr>
              <w:t>
Телефон және/немесе көрсетілетін қызметті алушының тікелей жүгінуі арқылы алдын ала жазылу қарастырылған.</w:t>
            </w:r>
            <w:r>
              <w:br/>
            </w:r>
            <w:r>
              <w:rPr>
                <w:rFonts w:ascii="Times New Roman"/>
                <w:b w:val="false"/>
                <w:i w:val="false"/>
                <w:color w:val="000000"/>
                <w:sz w:val="20"/>
              </w:rPr>
              <w:t xml:space="preserve">
Портал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өтініш жасаған жағдайда Қазақстан Республикасының еңбек заңнамасына және "Қазақстан Республикасындағы мерекелер туралы" Қазақстан Республикасының 2001 жылғы 13 желтоқсандағы заңының </w:t>
            </w:r>
            <w:r>
              <w:rPr>
                <w:rFonts w:ascii="Times New Roman"/>
                <w:b w:val="false"/>
                <w:i w:val="false"/>
                <w:color w:val="000000"/>
                <w:sz w:val="20"/>
              </w:rPr>
              <w:t>5-бабына</w:t>
            </w:r>
            <w:r>
              <w:rPr>
                <w:rFonts w:ascii="Times New Roman"/>
                <w:b w:val="false"/>
                <w:i w:val="false"/>
                <w:color w:val="000000"/>
                <w:sz w:val="20"/>
              </w:rPr>
              <w:t xml:space="preserve"> сәйкес өтініштер қабылдау және мемлекеттік көрсетілетін қызмет нәтижесін беру келесі жұмыс күні жүзеге асырылады).</w:t>
            </w:r>
            <w:r>
              <w:br/>
            </w:r>
            <w:r>
              <w:rPr>
                <w:rFonts w:ascii="Times New Roman"/>
                <w:b w:val="false"/>
                <w:i w:val="false"/>
                <w:color w:val="000000"/>
                <w:sz w:val="20"/>
              </w:rPr>
              <w:t xml:space="preserve">
Мемлекеттік қызмет көрсету орындарының мекенжайлары: </w:t>
            </w:r>
            <w:r>
              <w:br/>
            </w:r>
            <w:r>
              <w:rPr>
                <w:rFonts w:ascii="Times New Roman"/>
                <w:b w:val="false"/>
                <w:i w:val="false"/>
                <w:color w:val="000000"/>
                <w:sz w:val="20"/>
              </w:rPr>
              <w:t xml:space="preserve">
1) көрсетілетін қызметті берушінің интернет-ресурсында; </w:t>
            </w:r>
            <w:r>
              <w:br/>
            </w:r>
            <w:r>
              <w:rPr>
                <w:rFonts w:ascii="Times New Roman"/>
                <w:b w:val="false"/>
                <w:i w:val="false"/>
                <w:color w:val="000000"/>
                <w:sz w:val="20"/>
              </w:rPr>
              <w:t>
2) www.egov.kz порталында орналасқан.</w:t>
            </w:r>
          </w:p>
        </w:tc>
      </w:tr>
      <w:tr>
        <w:trPr>
          <w:trHeight w:val="30" w:hRule="atLeast"/>
        </w:trPr>
        <w:tc>
          <w:tcPr>
            <w:tcW w:w="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үшін қажетті құжаттар тізбесі</w:t>
            </w:r>
          </w:p>
        </w:tc>
        <w:tc>
          <w:tcPr>
            <w:tcW w:w="9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 көрсетілетін қызметті берушіге:</w:t>
            </w:r>
            <w:r>
              <w:br/>
            </w:r>
            <w:r>
              <w:rPr>
                <w:rFonts w:ascii="Times New Roman"/>
                <w:b w:val="false"/>
                <w:i w:val="false"/>
                <w:color w:val="000000"/>
                <w:sz w:val="20"/>
              </w:rPr>
              <w:t>
1) көрсетілетін қызметті алушының ата-анасының (заңды өкілінің) еркін нысандағы өтініші;</w:t>
            </w:r>
            <w:r>
              <w:br/>
            </w:r>
            <w:r>
              <w:rPr>
                <w:rFonts w:ascii="Times New Roman"/>
                <w:b w:val="false"/>
                <w:i w:val="false"/>
                <w:color w:val="000000"/>
                <w:sz w:val="20"/>
              </w:rPr>
              <w:t>
2) психологиялық-медициналық-педагогикалық консультацияның қорытындысы.</w:t>
            </w:r>
            <w:r>
              <w:br/>
            </w:r>
            <w:r>
              <w:rPr>
                <w:rFonts w:ascii="Times New Roman"/>
                <w:b w:val="false"/>
                <w:i w:val="false"/>
                <w:color w:val="000000"/>
                <w:sz w:val="20"/>
              </w:rPr>
              <w:t>
Көрсетілетін қызметті алушы портал арқылы жүгінген кезде:</w:t>
            </w:r>
            <w:r>
              <w:br/>
            </w:r>
            <w:r>
              <w:rPr>
                <w:rFonts w:ascii="Times New Roman"/>
                <w:b w:val="false"/>
                <w:i w:val="false"/>
                <w:color w:val="000000"/>
                <w:sz w:val="20"/>
              </w:rPr>
              <w:t>
1) көрсетілетін қызметті алушының ата-анасының (заңды өкілінің) еркін нысандағы өтініші;</w:t>
            </w:r>
            <w:r>
              <w:br/>
            </w:r>
            <w:r>
              <w:rPr>
                <w:rFonts w:ascii="Times New Roman"/>
                <w:b w:val="false"/>
                <w:i w:val="false"/>
                <w:color w:val="000000"/>
                <w:sz w:val="20"/>
              </w:rPr>
              <w:t>
2) психологиялық-медициналық-педагогикалық консультацияның қорытындысы.</w:t>
            </w:r>
            <w:r>
              <w:br/>
            </w:r>
            <w:r>
              <w:rPr>
                <w:rFonts w:ascii="Times New Roman"/>
                <w:b w:val="false"/>
                <w:i w:val="false"/>
                <w:color w:val="000000"/>
                <w:sz w:val="20"/>
              </w:rPr>
              <w:t>
Көрсетілетін қызметті алушылардан ақпараттық жүйелерден алынуы мүмкін құжаттарды талап етуге жол берілмейді.</w:t>
            </w:r>
            <w:r>
              <w:br/>
            </w:r>
            <w:r>
              <w:rPr>
                <w:rFonts w:ascii="Times New Roman"/>
                <w:b w:val="false"/>
                <w:i w:val="false"/>
                <w:color w:val="000000"/>
                <w:sz w:val="20"/>
              </w:rPr>
              <w:t>
Егер Қазақстан Республикасының заңдарында өзгеше көзделмесе, көрсетілетін қызметті беруші Мемлекеттік қызметтер көрсету кезінде ақпараттық жүйелерде қамтылған, заңмен қорғалатын құпияны құрайтын мәліметтерді пайдалануға көрсетілетін қызметті алушының келісімін алады.</w:t>
            </w:r>
          </w:p>
        </w:tc>
      </w:tr>
      <w:tr>
        <w:trPr>
          <w:trHeight w:val="30" w:hRule="atLeast"/>
        </w:trPr>
        <w:tc>
          <w:tcPr>
            <w:tcW w:w="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9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 мемлекеттік қызметті алу үшін құжаттардың толық емес тізбесін және (немесе) қолданылу мерзімі өтіп кеткен құжаттарды ұсынған кезде көрсетілетін қызметті беруші көрсетілген мерзімде өтінішті одан әрі қараудан дәлелді бас тартуды осы Қағидаларға 3-қосымшаға сәйкес нысан бойынша жібереді.</w:t>
            </w:r>
          </w:p>
        </w:tc>
      </w:tr>
      <w:tr>
        <w:trPr>
          <w:trHeight w:val="30" w:hRule="atLeast"/>
        </w:trPr>
        <w:tc>
          <w:tcPr>
            <w:tcW w:w="7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оның ішінде электрондық нысанда және Мемлекеттік корпорация арқылы көрсету ерекшеліктері ескеріле отырып қойылатын өзге де талаптар</w:t>
            </w:r>
          </w:p>
        </w:tc>
        <w:tc>
          <w:tcPr>
            <w:tcW w:w="9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 мемлекеттік қызмет көрсету тәртібі және жағдайы туралы ақпаратты мемлекеттік қызмет көрсету мәселесі бойынша бірыңғай байланыс орталығы арқылы алу мүмкіндігіне ие.</w:t>
            </w:r>
            <w:r>
              <w:br/>
            </w:r>
            <w:r>
              <w:rPr>
                <w:rFonts w:ascii="Times New Roman"/>
                <w:b w:val="false"/>
                <w:i w:val="false"/>
                <w:color w:val="000000"/>
                <w:sz w:val="20"/>
              </w:rPr>
              <w:t>
Көрсетілетін қызметті берушінің мемлекеттік қызметті көрсету мәселелері бойынша ақпараттық қызметінің байланыс телефондары Министрліктің www.edu.gov.kz интернет-ресурсында "Мемлекеттік көрсетілетін қызметтер" бөлімінде орналастырылған. Мемлекеттік қызмет көрсету мәселелері бойынша Бірыңғай байланыс орталығы: 8-800-080-7777, 1414.</w:t>
            </w:r>
            <w:r>
              <w:br/>
            </w:r>
            <w:r>
              <w:rPr>
                <w:rFonts w:ascii="Times New Roman"/>
                <w:b w:val="false"/>
                <w:i w:val="false"/>
                <w:color w:val="000000"/>
                <w:sz w:val="20"/>
              </w:rPr>
              <w:t>
Көрсетілетін қызметті алушының ЭЦҚ болған жағдайда Мемлекеттік көрсетілетін қызметті портал арқылы электрондық нысанда алуға мүмкіндігі бар.</w:t>
            </w:r>
            <w:r>
              <w:br/>
            </w:r>
            <w:r>
              <w:rPr>
                <w:rFonts w:ascii="Times New Roman"/>
                <w:b w:val="false"/>
                <w:i w:val="false"/>
                <w:color w:val="000000"/>
                <w:sz w:val="20"/>
              </w:rPr>
              <w:t>
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r>
              <w:br/>
            </w:r>
            <w:r>
              <w:rPr>
                <w:rFonts w:ascii="Times New Roman"/>
                <w:b w:val="false"/>
                <w:i w:val="false"/>
                <w:color w:val="000000"/>
                <w:sz w:val="20"/>
              </w:rPr>
              <w:t>
Порталдағы "жеке кабинеттен" ұсынылған мәліметтер сұратылып отырған тұлғаның келісімі болған жағдайда, сондай-ақ порталдағы хабарламаға жауап ретінде бір реттік парольді беру жолымен немесе қысқа мәтіндік хабарламаны жіберу жолымен субъектінің порталда тіркелген ұялы байланыстың абоненттік нөмірі арқылы үшінші тұлғалардың электрондық сұрау салуы.</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"Дамуында проблемалары бар </w:t>
            </w:r>
            <w:r>
              <w:br/>
            </w:r>
            <w:r>
              <w:rPr>
                <w:rFonts w:ascii="Times New Roman"/>
                <w:b w:val="false"/>
                <w:i w:val="false"/>
                <w:color w:val="000000"/>
                <w:sz w:val="20"/>
              </w:rPr>
              <w:t xml:space="preserve">балалар мен жасөспірімдерді </w:t>
            </w:r>
            <w:r>
              <w:br/>
            </w:r>
            <w:r>
              <w:rPr>
                <w:rFonts w:ascii="Times New Roman"/>
                <w:b w:val="false"/>
                <w:i w:val="false"/>
                <w:color w:val="000000"/>
                <w:sz w:val="20"/>
              </w:rPr>
              <w:t xml:space="preserve">оңалту және әлеуметтік </w:t>
            </w:r>
            <w:r>
              <w:br/>
            </w:r>
            <w:r>
              <w:rPr>
                <w:rFonts w:ascii="Times New Roman"/>
                <w:b w:val="false"/>
                <w:i w:val="false"/>
                <w:color w:val="000000"/>
                <w:sz w:val="20"/>
              </w:rPr>
              <w:t xml:space="preserve">бейімдеу" мемлекеттік </w:t>
            </w:r>
            <w:r>
              <w:br/>
            </w:r>
            <w:r>
              <w:rPr>
                <w:rFonts w:ascii="Times New Roman"/>
                <w:b w:val="false"/>
                <w:i w:val="false"/>
                <w:color w:val="000000"/>
                <w:sz w:val="20"/>
              </w:rPr>
              <w:t xml:space="preserve">көрсетілетін қызмет қағидасына </w:t>
            </w:r>
            <w:r>
              <w:br/>
            </w:r>
            <w:r>
              <w:rPr>
                <w:rFonts w:ascii="Times New Roman"/>
                <w:b w:val="false"/>
                <w:i w:val="false"/>
                <w:color w:val="000000"/>
                <w:sz w:val="20"/>
              </w:rPr>
              <w:t>2-қосымша</w:t>
            </w:r>
          </w:p>
        </w:tc>
      </w:tr>
    </w:tbl>
    <w:p>
      <w:pPr>
        <w:spacing w:after="0"/>
        <w:ind w:left="0"/>
        <w:jc w:val="both"/>
      </w:pPr>
      <w:r>
        <w:rPr>
          <w:rFonts w:ascii="Times New Roman"/>
          <w:b w:val="false"/>
          <w:i w:val="false"/>
          <w:color w:val="000000"/>
          <w:sz w:val="28"/>
        </w:rPr>
        <w:t>
      __________________________________</w:t>
      </w:r>
    </w:p>
    <w:p>
      <w:pPr>
        <w:spacing w:after="0"/>
        <w:ind w:left="0"/>
        <w:jc w:val="both"/>
      </w:pPr>
      <w:r>
        <w:rPr>
          <w:rFonts w:ascii="Times New Roman"/>
          <w:b w:val="false"/>
          <w:i w:val="false"/>
          <w:color w:val="000000"/>
          <w:sz w:val="28"/>
        </w:rPr>
        <w:t>
      Білім беру ұйымының атауы</w:t>
      </w:r>
    </w:p>
    <w:bookmarkStart w:name="z66" w:id="55"/>
    <w:p>
      <w:pPr>
        <w:spacing w:after="0"/>
        <w:ind w:left="0"/>
        <w:jc w:val="left"/>
      </w:pPr>
      <w:r>
        <w:rPr>
          <w:rFonts w:ascii="Times New Roman"/>
          <w:b/>
          <w:i w:val="false"/>
          <w:color w:val="000000"/>
        </w:rPr>
        <w:t xml:space="preserve"> Құжаттарды қабылдау туралы хабарлама</w:t>
      </w:r>
    </w:p>
    <w:bookmarkEnd w:id="55"/>
    <w:p>
      <w:pPr>
        <w:spacing w:after="0"/>
        <w:ind w:left="0"/>
        <w:jc w:val="both"/>
      </w:pPr>
      <w:r>
        <w:rPr>
          <w:rFonts w:ascii="Times New Roman"/>
          <w:b w:val="false"/>
          <w:i w:val="false"/>
          <w:color w:val="000000"/>
          <w:sz w:val="28"/>
        </w:rPr>
        <w:t>
      Құрметті ______________________Сіздің құжаттарыңыз қабылданды.</w:t>
      </w:r>
    </w:p>
    <w:p>
      <w:pPr>
        <w:spacing w:after="0"/>
        <w:ind w:left="0"/>
        <w:jc w:val="both"/>
      </w:pPr>
      <w:r>
        <w:rPr>
          <w:rFonts w:ascii="Times New Roman"/>
          <w:b w:val="false"/>
          <w:i w:val="false"/>
          <w:color w:val="000000"/>
          <w:sz w:val="28"/>
        </w:rPr>
        <w:t>
      Тегі Аты Әкесінің аты</w:t>
      </w:r>
    </w:p>
    <w:p>
      <w:pPr>
        <w:spacing w:after="0"/>
        <w:ind w:left="0"/>
        <w:jc w:val="both"/>
      </w:pPr>
      <w:r>
        <w:rPr>
          <w:rFonts w:ascii="Times New Roman"/>
          <w:b w:val="false"/>
          <w:i w:val="false"/>
          <w:color w:val="000000"/>
          <w:sz w:val="28"/>
        </w:rPr>
        <w:t xml:space="preserve">
      Сізге психологиялық-педагогикалық қолдау курсын алу үшін балаңызбен мына </w:t>
      </w:r>
    </w:p>
    <w:p>
      <w:pPr>
        <w:spacing w:after="0"/>
        <w:ind w:left="0"/>
        <w:jc w:val="both"/>
      </w:pPr>
      <w:r>
        <w:rPr>
          <w:rFonts w:ascii="Times New Roman"/>
          <w:b w:val="false"/>
          <w:i w:val="false"/>
          <w:color w:val="000000"/>
          <w:sz w:val="28"/>
        </w:rPr>
        <w:t xml:space="preserve">
      мекенжай бойынша келу қажеттілігі туралы еске саламыз: _______________________ </w:t>
      </w:r>
    </w:p>
    <w:p>
      <w:pPr>
        <w:spacing w:after="0"/>
        <w:ind w:left="0"/>
        <w:jc w:val="both"/>
      </w:pPr>
      <w:r>
        <w:rPr>
          <w:rFonts w:ascii="Times New Roman"/>
          <w:b w:val="false"/>
          <w:i w:val="false"/>
          <w:color w:val="000000"/>
          <w:sz w:val="28"/>
        </w:rPr>
        <w:t xml:space="preserve">
                                                      ППТК, ОО ұйымдары мекенжайы </w:t>
      </w:r>
    </w:p>
    <w:p>
      <w:pPr>
        <w:spacing w:after="0"/>
        <w:ind w:left="0"/>
        <w:jc w:val="both"/>
      </w:pPr>
      <w:r>
        <w:rPr>
          <w:rFonts w:ascii="Times New Roman"/>
          <w:b w:val="false"/>
          <w:i w:val="false"/>
          <w:color w:val="000000"/>
          <w:sz w:val="28"/>
        </w:rPr>
        <w:t>
      Орынд.: _______________________________ Тел.: Күні:</w:t>
      </w:r>
    </w:p>
    <w:p>
      <w:pPr>
        <w:spacing w:after="0"/>
        <w:ind w:left="0"/>
        <w:jc w:val="both"/>
      </w:pPr>
      <w:r>
        <w:rPr>
          <w:rFonts w:ascii="Times New Roman"/>
          <w:b w:val="false"/>
          <w:i w:val="false"/>
          <w:color w:val="000000"/>
          <w:sz w:val="28"/>
        </w:rPr>
        <w:t>
      Тегі Аты Әкесінің аты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"Дамуында проблемалары бар </w:t>
            </w:r>
            <w:r>
              <w:br/>
            </w:r>
            <w:r>
              <w:rPr>
                <w:rFonts w:ascii="Times New Roman"/>
                <w:b w:val="false"/>
                <w:i w:val="false"/>
                <w:color w:val="000000"/>
                <w:sz w:val="20"/>
              </w:rPr>
              <w:t xml:space="preserve">балалар мен жасөспірімдерді </w:t>
            </w:r>
            <w:r>
              <w:br/>
            </w:r>
            <w:r>
              <w:rPr>
                <w:rFonts w:ascii="Times New Roman"/>
                <w:b w:val="false"/>
                <w:i w:val="false"/>
                <w:color w:val="000000"/>
                <w:sz w:val="20"/>
              </w:rPr>
              <w:t>оңалту және әлеуметтік</w:t>
            </w:r>
            <w:r>
              <w:br/>
            </w:r>
            <w:r>
              <w:rPr>
                <w:rFonts w:ascii="Times New Roman"/>
                <w:b w:val="false"/>
                <w:i w:val="false"/>
                <w:color w:val="000000"/>
                <w:sz w:val="20"/>
              </w:rPr>
              <w:t xml:space="preserve">бейімдеу" мемлекеттік </w:t>
            </w:r>
            <w:r>
              <w:br/>
            </w:r>
            <w:r>
              <w:rPr>
                <w:rFonts w:ascii="Times New Roman"/>
                <w:b w:val="false"/>
                <w:i w:val="false"/>
                <w:color w:val="000000"/>
                <w:sz w:val="20"/>
              </w:rPr>
              <w:t xml:space="preserve">көрсетілетін қызмет қағидасына </w:t>
            </w:r>
            <w:r>
              <w:br/>
            </w:r>
            <w:r>
              <w:rPr>
                <w:rFonts w:ascii="Times New Roman"/>
                <w:b w:val="false"/>
                <w:i w:val="false"/>
                <w:color w:val="000000"/>
                <w:sz w:val="20"/>
              </w:rPr>
              <w:t>3-қосымша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(Көрсетілетін қызметті </w:t>
            </w:r>
            <w:r>
              <w:br/>
            </w:r>
            <w:r>
              <w:rPr>
                <w:rFonts w:ascii="Times New Roman"/>
                <w:b w:val="false"/>
                <w:i w:val="false"/>
                <w:color w:val="000000"/>
                <w:sz w:val="20"/>
              </w:rPr>
              <w:t xml:space="preserve">алушының тегі, аты, әкесінің </w:t>
            </w:r>
            <w:r>
              <w:br/>
            </w:r>
            <w:r>
              <w:rPr>
                <w:rFonts w:ascii="Times New Roman"/>
                <w:b w:val="false"/>
                <w:i w:val="false"/>
                <w:color w:val="000000"/>
                <w:sz w:val="20"/>
              </w:rPr>
              <w:t>аты (болған жағдайда) не</w:t>
            </w:r>
            <w:r>
              <w:br/>
            </w:r>
            <w:r>
              <w:rPr>
                <w:rFonts w:ascii="Times New Roman"/>
                <w:b w:val="false"/>
                <w:i w:val="false"/>
                <w:color w:val="000000"/>
                <w:sz w:val="20"/>
              </w:rPr>
              <w:t>ұйымының атауы)</w:t>
            </w:r>
            <w:r>
              <w:br/>
            </w:r>
            <w:r>
              <w:rPr>
                <w:rFonts w:ascii="Times New Roman"/>
                <w:b w:val="false"/>
                <w:i w:val="false"/>
                <w:color w:val="000000"/>
                <w:sz w:val="20"/>
              </w:rPr>
              <w:t>____________________________</w:t>
            </w:r>
            <w:r>
              <w:br/>
            </w:r>
            <w:r>
              <w:rPr>
                <w:rFonts w:ascii="Times New Roman"/>
                <w:b w:val="false"/>
                <w:i w:val="false"/>
                <w:color w:val="000000"/>
                <w:sz w:val="20"/>
              </w:rPr>
              <w:t>(көрсетілетін қызметті</w:t>
            </w:r>
            <w:r>
              <w:br/>
            </w:r>
            <w:r>
              <w:rPr>
                <w:rFonts w:ascii="Times New Roman"/>
                <w:b w:val="false"/>
                <w:i w:val="false"/>
                <w:color w:val="000000"/>
                <w:sz w:val="20"/>
              </w:rPr>
              <w:t>алушының мекенжайы)</w:t>
            </w:r>
          </w:p>
        </w:tc>
      </w:tr>
    </w:tbl>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Білім беру ұйымының атауы, мекенжайы</w:t>
      </w:r>
    </w:p>
    <w:p>
      <w:pPr>
        <w:spacing w:after="0"/>
        <w:ind w:left="0"/>
        <w:jc w:val="both"/>
      </w:pPr>
      <w:r>
        <w:rPr>
          <w:rFonts w:ascii="Times New Roman"/>
          <w:b w:val="false"/>
          <w:i w:val="false"/>
          <w:color w:val="000000"/>
          <w:sz w:val="28"/>
        </w:rPr>
        <w:t xml:space="preserve">
      ТАӘ: </w:t>
      </w:r>
    </w:p>
    <w:p>
      <w:pPr>
        <w:spacing w:after="0"/>
        <w:ind w:left="0"/>
        <w:jc w:val="both"/>
      </w:pPr>
      <w:r>
        <w:rPr>
          <w:rFonts w:ascii="Times New Roman"/>
          <w:b w:val="false"/>
          <w:i w:val="false"/>
          <w:color w:val="000000"/>
          <w:sz w:val="28"/>
        </w:rPr>
        <w:t xml:space="preserve">
      ЖСН: </w:t>
      </w:r>
    </w:p>
    <w:p>
      <w:pPr>
        <w:spacing w:after="0"/>
        <w:ind w:left="0"/>
        <w:jc w:val="both"/>
      </w:pPr>
      <w:r>
        <w:rPr>
          <w:rFonts w:ascii="Times New Roman"/>
          <w:b w:val="false"/>
          <w:i w:val="false"/>
          <w:color w:val="000000"/>
          <w:sz w:val="28"/>
        </w:rPr>
        <w:t>
      Мекенжай:</w:t>
      </w:r>
    </w:p>
    <w:bookmarkStart w:name="z68" w:id="56"/>
    <w:p>
      <w:pPr>
        <w:spacing w:after="0"/>
        <w:ind w:left="0"/>
        <w:jc w:val="left"/>
      </w:pPr>
      <w:r>
        <w:rPr>
          <w:rFonts w:ascii="Times New Roman"/>
          <w:b/>
          <w:i w:val="false"/>
          <w:color w:val="000000"/>
        </w:rPr>
        <w:t xml:space="preserve"> Құжатты қабылдаудан бас тарту туралы  ХАБАРЛАМА</w:t>
      </w:r>
    </w:p>
    <w:bookmarkEnd w:id="56"/>
    <w:p>
      <w:pPr>
        <w:spacing w:after="0"/>
        <w:ind w:left="0"/>
        <w:jc w:val="both"/>
      </w:pPr>
      <w:r>
        <w:rPr>
          <w:rFonts w:ascii="Times New Roman"/>
          <w:b w:val="false"/>
          <w:i w:val="false"/>
          <w:color w:val="000000"/>
          <w:sz w:val="28"/>
        </w:rPr>
        <w:t xml:space="preserve">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20-бабының</w:t>
      </w:r>
      <w:r>
        <w:rPr>
          <w:rFonts w:ascii="Times New Roman"/>
          <w:b w:val="false"/>
          <w:i w:val="false"/>
          <w:color w:val="000000"/>
          <w:sz w:val="28"/>
        </w:rPr>
        <w:t xml:space="preserve"> 2-тармақшасын басшылыққа ала отырып, (Көрсетілетін қызметті беруші ұйымының атауы)</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бас тарту себебі</w:t>
      </w:r>
    </w:p>
    <w:p>
      <w:pPr>
        <w:spacing w:after="0"/>
        <w:ind w:left="0"/>
        <w:jc w:val="both"/>
      </w:pPr>
      <w:r>
        <w:rPr>
          <w:rFonts w:ascii="Times New Roman"/>
          <w:b w:val="false"/>
          <w:i w:val="false"/>
          <w:color w:val="000000"/>
          <w:sz w:val="28"/>
        </w:rPr>
        <w:t>
      байланысты мемлекеттік қызмет көрсету стандартына сәйкес мемлекеттік қызметті көрсету (Мемлекеттік көрсетілетін қызмет атауы) үшін құжаттар қабылдаудан бас тартады.</w:t>
      </w:r>
    </w:p>
    <w:p>
      <w:pPr>
        <w:spacing w:after="0"/>
        <w:ind w:left="0"/>
        <w:jc w:val="both"/>
      </w:pPr>
      <w:r>
        <w:rPr>
          <w:rFonts w:ascii="Times New Roman"/>
          <w:b w:val="false"/>
          <w:i w:val="false"/>
          <w:color w:val="000000"/>
          <w:sz w:val="28"/>
        </w:rPr>
        <w:t>
      Орынд.: Тегі, аты, әкесінің аты</w:t>
      </w:r>
    </w:p>
    <w:p>
      <w:pPr>
        <w:spacing w:after="0"/>
        <w:ind w:left="0"/>
        <w:jc w:val="both"/>
      </w:pPr>
      <w:r>
        <w:rPr>
          <w:rFonts w:ascii="Times New Roman"/>
          <w:b w:val="false"/>
          <w:i w:val="false"/>
          <w:color w:val="000000"/>
          <w:sz w:val="28"/>
        </w:rPr>
        <w:t xml:space="preserve">
      Тел.: </w:t>
      </w:r>
    </w:p>
    <w:p>
      <w:pPr>
        <w:spacing w:after="0"/>
        <w:ind w:left="0"/>
        <w:jc w:val="both"/>
      </w:pPr>
      <w:r>
        <w:rPr>
          <w:rFonts w:ascii="Times New Roman"/>
          <w:b w:val="false"/>
          <w:i w:val="false"/>
          <w:color w:val="000000"/>
          <w:sz w:val="28"/>
        </w:rPr>
        <w:t xml:space="preserve">
      Күні: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"Дамуында проблемалары бар </w:t>
            </w:r>
            <w:r>
              <w:br/>
            </w:r>
            <w:r>
              <w:rPr>
                <w:rFonts w:ascii="Times New Roman"/>
                <w:b w:val="false"/>
                <w:i w:val="false"/>
                <w:color w:val="000000"/>
                <w:sz w:val="20"/>
              </w:rPr>
              <w:t xml:space="preserve">балалар мен жасөспірімдерді </w:t>
            </w:r>
            <w:r>
              <w:br/>
            </w:r>
            <w:r>
              <w:rPr>
                <w:rFonts w:ascii="Times New Roman"/>
                <w:b w:val="false"/>
                <w:i w:val="false"/>
                <w:color w:val="000000"/>
                <w:sz w:val="20"/>
              </w:rPr>
              <w:t xml:space="preserve">оңалту және әлеуметтік </w:t>
            </w:r>
            <w:r>
              <w:br/>
            </w:r>
            <w:r>
              <w:rPr>
                <w:rFonts w:ascii="Times New Roman"/>
                <w:b w:val="false"/>
                <w:i w:val="false"/>
                <w:color w:val="000000"/>
                <w:sz w:val="20"/>
              </w:rPr>
              <w:t xml:space="preserve">бейімдеу" мемлекеттік </w:t>
            </w:r>
            <w:r>
              <w:br/>
            </w:r>
            <w:r>
              <w:rPr>
                <w:rFonts w:ascii="Times New Roman"/>
                <w:b w:val="false"/>
                <w:i w:val="false"/>
                <w:color w:val="000000"/>
                <w:sz w:val="20"/>
              </w:rPr>
              <w:t>көрсетілетін қызмет</w:t>
            </w:r>
            <w:r>
              <w:br/>
            </w:r>
            <w:r>
              <w:rPr>
                <w:rFonts w:ascii="Times New Roman"/>
                <w:b w:val="false"/>
                <w:i w:val="false"/>
                <w:color w:val="000000"/>
                <w:sz w:val="20"/>
              </w:rPr>
              <w:t xml:space="preserve">қағидасына </w:t>
            </w:r>
            <w:r>
              <w:br/>
            </w:r>
            <w:r>
              <w:rPr>
                <w:rFonts w:ascii="Times New Roman"/>
                <w:b w:val="false"/>
                <w:i w:val="false"/>
                <w:color w:val="000000"/>
                <w:sz w:val="20"/>
              </w:rPr>
              <w:t>4-қосымша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70" w:id="57"/>
    <w:p>
      <w:pPr>
        <w:spacing w:after="0"/>
        <w:ind w:left="0"/>
        <w:jc w:val="left"/>
      </w:pPr>
      <w:r>
        <w:rPr>
          <w:rFonts w:ascii="Times New Roman"/>
          <w:b/>
          <w:i w:val="false"/>
          <w:color w:val="000000"/>
        </w:rPr>
        <w:t xml:space="preserve"> АНЫҚТАМА</w:t>
      </w:r>
    </w:p>
    <w:bookmarkEnd w:id="57"/>
    <w:p>
      <w:pPr>
        <w:spacing w:after="0"/>
        <w:ind w:left="0"/>
        <w:jc w:val="both"/>
      </w:pPr>
      <w:r>
        <w:rPr>
          <w:rFonts w:ascii="Times New Roman"/>
          <w:b w:val="false"/>
          <w:i w:val="false"/>
          <w:color w:val="000000"/>
          <w:sz w:val="28"/>
        </w:rPr>
        <w:t xml:space="preserve">
      20 __ ж. "__" _____ туылған __________________________________________, </w:t>
      </w:r>
    </w:p>
    <w:p>
      <w:pPr>
        <w:spacing w:after="0"/>
        <w:ind w:left="0"/>
        <w:jc w:val="both"/>
      </w:pPr>
      <w:r>
        <w:rPr>
          <w:rFonts w:ascii="Times New Roman"/>
          <w:b w:val="false"/>
          <w:i w:val="false"/>
          <w:color w:val="000000"/>
          <w:sz w:val="28"/>
        </w:rPr>
        <w:t xml:space="preserve">
                                    (баланың Т.А.Ә.(болған жағдайда) </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xml:space="preserve">
                                    (ОО, ППТК атауы) </w:t>
      </w:r>
    </w:p>
    <w:p>
      <w:pPr>
        <w:spacing w:after="0"/>
        <w:ind w:left="0"/>
        <w:jc w:val="both"/>
      </w:pPr>
      <w:r>
        <w:rPr>
          <w:rFonts w:ascii="Times New Roman"/>
          <w:b w:val="false"/>
          <w:i w:val="false"/>
          <w:color w:val="000000"/>
          <w:sz w:val="28"/>
        </w:rPr>
        <w:t xml:space="preserve">
      "__" ____ 20 __ жылдан бастап "__" ______ 20 __ жылға дейін шын мәнінде қатысқаны </w:t>
      </w:r>
    </w:p>
    <w:p>
      <w:pPr>
        <w:spacing w:after="0"/>
        <w:ind w:left="0"/>
        <w:jc w:val="both"/>
      </w:pPr>
      <w:r>
        <w:rPr>
          <w:rFonts w:ascii="Times New Roman"/>
          <w:b w:val="false"/>
          <w:i w:val="false"/>
          <w:color w:val="000000"/>
          <w:sz w:val="28"/>
        </w:rPr>
        <w:t xml:space="preserve">
      туралы беріледі. </w:t>
      </w:r>
    </w:p>
    <w:p>
      <w:pPr>
        <w:spacing w:after="0"/>
        <w:ind w:left="0"/>
        <w:jc w:val="both"/>
      </w:pPr>
      <w:r>
        <w:rPr>
          <w:rFonts w:ascii="Times New Roman"/>
          <w:b w:val="false"/>
          <w:i w:val="false"/>
          <w:color w:val="000000"/>
          <w:sz w:val="28"/>
        </w:rPr>
        <w:t xml:space="preserve">
      __________________________. </w:t>
      </w:r>
    </w:p>
    <w:p>
      <w:pPr>
        <w:spacing w:after="0"/>
        <w:ind w:left="0"/>
        <w:jc w:val="both"/>
      </w:pPr>
      <w:r>
        <w:rPr>
          <w:rFonts w:ascii="Times New Roman"/>
          <w:b w:val="false"/>
          <w:i w:val="false"/>
          <w:color w:val="000000"/>
          <w:sz w:val="28"/>
        </w:rPr>
        <w:t xml:space="preserve">
      (қызметті көрсету күні) </w:t>
      </w:r>
    </w:p>
    <w:p>
      <w:pPr>
        <w:spacing w:after="0"/>
        <w:ind w:left="0"/>
        <w:jc w:val="both"/>
      </w:pPr>
      <w:r>
        <w:rPr>
          <w:rFonts w:ascii="Times New Roman"/>
          <w:b w:val="false"/>
          <w:i w:val="false"/>
          <w:color w:val="000000"/>
          <w:sz w:val="28"/>
        </w:rPr>
        <w:t xml:space="preserve">
      Қорытынды _________________________________________ </w:t>
      </w:r>
    </w:p>
    <w:p>
      <w:pPr>
        <w:spacing w:after="0"/>
        <w:ind w:left="0"/>
        <w:jc w:val="both"/>
      </w:pPr>
      <w:r>
        <w:rPr>
          <w:rFonts w:ascii="Times New Roman"/>
          <w:b w:val="false"/>
          <w:i w:val="false"/>
          <w:color w:val="000000"/>
          <w:sz w:val="28"/>
        </w:rPr>
        <w:t xml:space="preserve">
      Білім беру ұйымы басшысының Т.А.Ә. (болған жағдайда) </w:t>
      </w:r>
    </w:p>
    <w:p>
      <w:pPr>
        <w:spacing w:after="0"/>
        <w:ind w:left="0"/>
        <w:jc w:val="both"/>
      </w:pPr>
      <w:r>
        <w:rPr>
          <w:rFonts w:ascii="Times New Roman"/>
          <w:b w:val="false"/>
          <w:i w:val="false"/>
          <w:color w:val="000000"/>
          <w:sz w:val="28"/>
        </w:rPr>
        <w:t>
      М.О.</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 xml:space="preserve">2020 жылғы 27 мамырдағы </w:t>
            </w:r>
            <w:r>
              <w:br/>
            </w:r>
            <w:r>
              <w:rPr>
                <w:rFonts w:ascii="Times New Roman"/>
                <w:b w:val="false"/>
                <w:i w:val="false"/>
                <w:color w:val="000000"/>
                <w:sz w:val="20"/>
              </w:rPr>
              <w:t xml:space="preserve">№ 223 бұйрығына </w:t>
            </w:r>
            <w:r>
              <w:br/>
            </w:r>
            <w:r>
              <w:rPr>
                <w:rFonts w:ascii="Times New Roman"/>
                <w:b w:val="false"/>
                <w:i w:val="false"/>
                <w:color w:val="000000"/>
                <w:sz w:val="20"/>
              </w:rPr>
              <w:t>3-қосымша</w:t>
            </w:r>
          </w:p>
        </w:tc>
      </w:tr>
    </w:tbl>
    <w:bookmarkStart w:name="z72" w:id="58"/>
    <w:p>
      <w:pPr>
        <w:spacing w:after="0"/>
        <w:ind w:left="0"/>
        <w:jc w:val="left"/>
      </w:pPr>
      <w:r>
        <w:rPr>
          <w:rFonts w:ascii="Times New Roman"/>
          <w:b/>
          <w:i w:val="false"/>
          <w:color w:val="000000"/>
        </w:rPr>
        <w:t xml:space="preserve">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көрсетілетін қызмет қағидасы (бұдан әрі – Қағида)</w:t>
      </w:r>
    </w:p>
    <w:bookmarkEnd w:id="58"/>
    <w:bookmarkStart w:name="z73" w:id="59"/>
    <w:p>
      <w:pPr>
        <w:spacing w:after="0"/>
        <w:ind w:left="0"/>
        <w:jc w:val="left"/>
      </w:pPr>
      <w:r>
        <w:rPr>
          <w:rFonts w:ascii="Times New Roman"/>
          <w:b/>
          <w:i w:val="false"/>
          <w:color w:val="000000"/>
        </w:rPr>
        <w:t xml:space="preserve"> 1. Жалпы ережелер</w:t>
      </w:r>
    </w:p>
    <w:bookmarkEnd w:id="59"/>
    <w:bookmarkStart w:name="z74" w:id="60"/>
    <w:p>
      <w:pPr>
        <w:spacing w:after="0"/>
        <w:ind w:left="0"/>
        <w:jc w:val="both"/>
      </w:pPr>
      <w:r>
        <w:rPr>
          <w:rFonts w:ascii="Times New Roman"/>
          <w:b w:val="false"/>
          <w:i w:val="false"/>
          <w:color w:val="000000"/>
          <w:sz w:val="28"/>
        </w:rPr>
        <w:t xml:space="preserve">
      1.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көрсетілетін қызмет қағидасы (бұдан әрі – Қағида) "Мемлекеттік көрсетілетін қызметтер туралы" Қазақстан Республикасының 2013 жылғы 15 сәуірдегі заңының (бұдан әрі – Заң)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әзірленді және оны қалыпастыру тәртібін анықтайды.</w:t>
      </w:r>
    </w:p>
    <w:bookmarkEnd w:id="60"/>
    <w:bookmarkStart w:name="z75" w:id="61"/>
    <w:p>
      <w:pPr>
        <w:spacing w:after="0"/>
        <w:ind w:left="0"/>
        <w:jc w:val="both"/>
      </w:pPr>
      <w:r>
        <w:rPr>
          <w:rFonts w:ascii="Times New Roman"/>
          <w:b w:val="false"/>
          <w:i w:val="false"/>
          <w:color w:val="000000"/>
          <w:sz w:val="28"/>
        </w:rPr>
        <w:t>
      2. Осы қағидаларда мынадай ұғымдар пайдаланылады:</w:t>
      </w:r>
    </w:p>
    <w:bookmarkEnd w:id="61"/>
    <w:bookmarkStart w:name="z76" w:id="62"/>
    <w:p>
      <w:pPr>
        <w:spacing w:after="0"/>
        <w:ind w:left="0"/>
        <w:jc w:val="both"/>
      </w:pPr>
      <w:r>
        <w:rPr>
          <w:rFonts w:ascii="Times New Roman"/>
          <w:b w:val="false"/>
          <w:i w:val="false"/>
          <w:color w:val="000000"/>
          <w:sz w:val="28"/>
        </w:rPr>
        <w:t xml:space="preserve">
      1) мемлекеттік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 </w:t>
      </w:r>
    </w:p>
    <w:bookmarkEnd w:id="62"/>
    <w:bookmarkStart w:name="z77" w:id="63"/>
    <w:p>
      <w:pPr>
        <w:spacing w:after="0"/>
        <w:ind w:left="0"/>
        <w:jc w:val="both"/>
      </w:pPr>
      <w:r>
        <w:rPr>
          <w:rFonts w:ascii="Times New Roman"/>
          <w:b w:val="false"/>
          <w:i w:val="false"/>
          <w:color w:val="000000"/>
          <w:sz w:val="28"/>
        </w:rPr>
        <w:t xml:space="preserve">
      3.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көрсетілетін қызметті (бұдан әрі – мемлекеттік көрсетілетін қызмет) бастауыш, негізгі орта, жалпы орта білім беру ұйымдары (бұдан әрі – көрсетілетін қызметті беруші) көрсетеді. </w:t>
      </w:r>
    </w:p>
    <w:bookmarkEnd w:id="63"/>
    <w:bookmarkStart w:name="z78" w:id="64"/>
    <w:p>
      <w:pPr>
        <w:spacing w:after="0"/>
        <w:ind w:left="0"/>
        <w:jc w:val="left"/>
      </w:pPr>
      <w:r>
        <w:rPr>
          <w:rFonts w:ascii="Times New Roman"/>
          <w:b/>
          <w:i w:val="false"/>
          <w:color w:val="000000"/>
        </w:rPr>
        <w:t xml:space="preserve"> 2. Мемлекеттік қызмет көрсетудің тәртібі</w:t>
      </w:r>
    </w:p>
    <w:bookmarkEnd w:id="64"/>
    <w:bookmarkStart w:name="z79" w:id="65"/>
    <w:p>
      <w:pPr>
        <w:spacing w:after="0"/>
        <w:ind w:left="0"/>
        <w:jc w:val="both"/>
      </w:pPr>
      <w:r>
        <w:rPr>
          <w:rFonts w:ascii="Times New Roman"/>
          <w:b w:val="false"/>
          <w:i w:val="false"/>
          <w:color w:val="000000"/>
          <w:sz w:val="28"/>
        </w:rPr>
        <w:t xml:space="preserve">
      4. Мемлекеттік көрсетілетін қызметті алу үшін жеке тұлға (бұдан әрі – көрсетілетін қызметті алушы) көрсетілетін қызметті берушіге көрсетілетін қызметті берушінің кеңсесі арқылы немесе "электрондық үкіметтің" веб-порталы арқылы www.egov.kz (бұдан әрі – портал)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құжаттар топтамасын ұсынады.</w:t>
      </w:r>
    </w:p>
    <w:bookmarkEnd w:id="65"/>
    <w:p>
      <w:pPr>
        <w:spacing w:after="0"/>
        <w:ind w:left="0"/>
        <w:jc w:val="both"/>
      </w:pPr>
      <w:r>
        <w:rPr>
          <w:rFonts w:ascii="Times New Roman"/>
          <w:b w:val="false"/>
          <w:i w:val="false"/>
          <w:color w:val="000000"/>
          <w:sz w:val="28"/>
        </w:rPr>
        <w:t xml:space="preserve">
      Құжаттар топтамасын көрсетілген қызметті беруші кеңсесі арқылы көрсетілген кезде көрсетілетін қызметті беруші өтініш пен құжаттар топтамасын қабылдайды, көрсетілетін қызметті берушінің басшысына береді. Көрсетілетін қызметті берушінің кеңсе қызметкері көрсетілетін қызметті алушыға құжаттардың қабылданғаны туралы қолхат (еркін нысанда) береді. </w:t>
      </w:r>
    </w:p>
    <w:p>
      <w:pPr>
        <w:spacing w:after="0"/>
        <w:ind w:left="0"/>
        <w:jc w:val="both"/>
      </w:pPr>
      <w:r>
        <w:rPr>
          <w:rFonts w:ascii="Times New Roman"/>
          <w:b w:val="false"/>
          <w:i w:val="false"/>
          <w:color w:val="000000"/>
          <w:sz w:val="28"/>
        </w:rPr>
        <w:t xml:space="preserve">
      Көрсетілетін қызметті алушы құжаттардың толық емес тізбесін және (немесе) қолданылу мерзімі өтіп кеткен құжаттарды ұсынған кезде көрсетілетін қызметті беруші көрсетілген мерзімде өтінішті одан әрі қараудан дәлелді бас тартуды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нысан бойынша жібереді. </w:t>
      </w:r>
    </w:p>
    <w:bookmarkStart w:name="z80" w:id="66"/>
    <w:p>
      <w:pPr>
        <w:spacing w:after="0"/>
        <w:ind w:left="0"/>
        <w:jc w:val="both"/>
      </w:pPr>
      <w:r>
        <w:rPr>
          <w:rFonts w:ascii="Times New Roman"/>
          <w:b w:val="false"/>
          <w:i w:val="false"/>
          <w:color w:val="000000"/>
          <w:sz w:val="28"/>
        </w:rPr>
        <w:t>
      5. "Электрондық үкімет" веб-порталы арқылы жүгінген кезде www.egov.kz көрсетілетін қызметті алушы "Білім беру" бөлімінде электрондық мемлекеттік қызметті таңдауды, электрондық сұрау салу жолдарын толтыруды және құжаттар топтамасын бекітуді жүзеге асырады.</w:t>
      </w:r>
    </w:p>
    <w:bookmarkEnd w:id="66"/>
    <w:p>
      <w:pPr>
        <w:spacing w:after="0"/>
        <w:ind w:left="0"/>
        <w:jc w:val="both"/>
      </w:pPr>
      <w:r>
        <w:rPr>
          <w:rFonts w:ascii="Times New Roman"/>
          <w:b w:val="false"/>
          <w:i w:val="false"/>
          <w:color w:val="000000"/>
          <w:sz w:val="28"/>
        </w:rPr>
        <w:t xml:space="preserve">
      Көрсетілетін қызметті беруші екі жұмыс күні ішінде көрсетілетін қызметті алушының электрондық сұрау салуын өңдеуді (тексеруді, тіркеуді) жүзеге асырады және көрсетілетін қызметті алушының порталдағы "жеке кабинетіне"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құжаттарды қабылдау туралы хабарламаны жолдайды немесе электрондық құжат нысанында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өтінішті одан әрі қараудан дәлелді бас тартуды дайындап порталдағы "жеке кабинетіне" жолдайды.</w:t>
      </w:r>
    </w:p>
    <w:p>
      <w:pPr>
        <w:spacing w:after="0"/>
        <w:ind w:left="0"/>
        <w:jc w:val="both"/>
      </w:pPr>
      <w:r>
        <w:rPr>
          <w:rFonts w:ascii="Times New Roman"/>
          <w:b w:val="false"/>
          <w:i w:val="false"/>
          <w:color w:val="000000"/>
          <w:sz w:val="28"/>
        </w:rPr>
        <w:t>
      Көрсетілетін қызметті алушылардан ақпараттық жүйелерден алуға болатын құжаттарды талап етуге жол берілмейді.</w:t>
      </w:r>
    </w:p>
    <w:bookmarkStart w:name="z81" w:id="67"/>
    <w:p>
      <w:pPr>
        <w:spacing w:after="0"/>
        <w:ind w:left="0"/>
        <w:jc w:val="both"/>
      </w:pPr>
      <w:r>
        <w:rPr>
          <w:rFonts w:ascii="Times New Roman"/>
          <w:b w:val="false"/>
          <w:i w:val="false"/>
          <w:color w:val="000000"/>
          <w:sz w:val="28"/>
        </w:rPr>
        <w:t>
      6. Көрсетілетін қызметті алушының құжаттарын көрсетілетін қызметті берушінің басшысы оқыту сыныбын, тілін анықтау үшін қарайды. Басшы құжаттарды қарағаннан кейін баланы үйде жеке тегін оқытуды ұйымдастыру үшін мамандарға береді.</w:t>
      </w:r>
    </w:p>
    <w:bookmarkEnd w:id="67"/>
    <w:bookmarkStart w:name="z82" w:id="68"/>
    <w:p>
      <w:pPr>
        <w:spacing w:after="0"/>
        <w:ind w:left="0"/>
        <w:jc w:val="both"/>
      </w:pPr>
      <w:r>
        <w:rPr>
          <w:rFonts w:ascii="Times New Roman"/>
          <w:b w:val="false"/>
          <w:i w:val="false"/>
          <w:color w:val="000000"/>
          <w:sz w:val="28"/>
        </w:rPr>
        <w:t>
      7. Көрсетілетін қызметті беруші үйде жеке тегін оқуға қабылдау туралы бұйрықты қалыптастырады.</w:t>
      </w:r>
    </w:p>
    <w:bookmarkEnd w:id="68"/>
    <w:bookmarkStart w:name="z83" w:id="69"/>
    <w:p>
      <w:pPr>
        <w:spacing w:after="0"/>
        <w:ind w:left="0"/>
        <w:jc w:val="both"/>
      </w:pPr>
      <w:r>
        <w:rPr>
          <w:rFonts w:ascii="Times New Roman"/>
          <w:b w:val="false"/>
          <w:i w:val="false"/>
          <w:color w:val="000000"/>
          <w:sz w:val="28"/>
        </w:rPr>
        <w:t xml:space="preserve">
      8. Заңының 5-бабының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
    <w:bookmarkEnd w:id="69"/>
    <w:bookmarkStart w:name="z84" w:id="70"/>
    <w:p>
      <w:pPr>
        <w:spacing w:after="0"/>
        <w:ind w:left="0"/>
        <w:jc w:val="left"/>
      </w:pPr>
      <w:r>
        <w:rPr>
          <w:rFonts w:ascii="Times New Roman"/>
          <w:b/>
          <w:i w:val="false"/>
          <w:color w:val="000000"/>
        </w:rPr>
        <w:t xml:space="preserve"> 3. Республикалық маңызы бар қаланың және астананың, ауданның (облыстық маңызы бар қаланың) жергілікті атқарушы органдарына көрсетілетін мемлекеттік қызметті берушінің және (немесе) оның мемлекеттік қызмет көрсету мәселелері бойынша лауазымды адамдарының шешімдеріне, әрекетіне (әрекетсіздігіне) шағымдану тәртібі</w:t>
      </w:r>
    </w:p>
    <w:bookmarkEnd w:id="70"/>
    <w:bookmarkStart w:name="z85" w:id="71"/>
    <w:p>
      <w:pPr>
        <w:spacing w:after="0"/>
        <w:ind w:left="0"/>
        <w:jc w:val="both"/>
      </w:pPr>
      <w:r>
        <w:rPr>
          <w:rFonts w:ascii="Times New Roman"/>
          <w:b w:val="false"/>
          <w:i w:val="false"/>
          <w:color w:val="000000"/>
          <w:sz w:val="28"/>
        </w:rPr>
        <w:t>
      9. Мемлекеттік қызметтер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 басшысының атына, мемлекеттік қызметтер көрсету сапасын бағалау және бақылау жөніндегі уәкілетті органға берілуі мүмкін.</w:t>
      </w:r>
    </w:p>
    <w:bookmarkEnd w:id="71"/>
    <w:p>
      <w:pPr>
        <w:spacing w:after="0"/>
        <w:ind w:left="0"/>
        <w:jc w:val="both"/>
      </w:pPr>
      <w:r>
        <w:rPr>
          <w:rFonts w:ascii="Times New Roman"/>
          <w:b w:val="false"/>
          <w:i w:val="false"/>
          <w:color w:val="000000"/>
          <w:sz w:val="28"/>
        </w:rPr>
        <w:t xml:space="preserve">
      "Мемлекеттік көрсетілетін қызметтер туралы" Қазақстан Республикасы Заңының 25-бабының </w:t>
      </w:r>
      <w:r>
        <w:rPr>
          <w:rFonts w:ascii="Times New Roman"/>
          <w:b w:val="false"/>
          <w:i w:val="false"/>
          <w:color w:val="000000"/>
          <w:sz w:val="28"/>
        </w:rPr>
        <w:t>2-тармағына</w:t>
      </w:r>
      <w:r>
        <w:rPr>
          <w:rFonts w:ascii="Times New Roman"/>
          <w:b w:val="false"/>
          <w:i w:val="false"/>
          <w:color w:val="000000"/>
          <w:sz w:val="28"/>
        </w:rPr>
        <w:t xml:space="preserve"> сәйкес тікелей мемлекеттік көрсетілетін қызметті көрсететін көрсетілетін қызметті берушінің атына келіп түскен көрсетілетін қызметті алушының шағымы тіркелген күнінен бастап бес жұмыс күні ішінде қаралуға жатады.</w:t>
      </w:r>
    </w:p>
    <w:p>
      <w:pPr>
        <w:spacing w:after="0"/>
        <w:ind w:left="0"/>
        <w:jc w:val="both"/>
      </w:pPr>
      <w:r>
        <w:rPr>
          <w:rFonts w:ascii="Times New Roman"/>
          <w:b w:val="false"/>
          <w:i w:val="false"/>
          <w:color w:val="000000"/>
          <w:sz w:val="28"/>
        </w:rPr>
        <w:t>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қаралуға жатады.</w:t>
      </w:r>
    </w:p>
    <w:bookmarkStart w:name="z86" w:id="72"/>
    <w:p>
      <w:pPr>
        <w:spacing w:after="0"/>
        <w:ind w:left="0"/>
        <w:jc w:val="both"/>
      </w:pPr>
      <w:r>
        <w:rPr>
          <w:rFonts w:ascii="Times New Roman"/>
          <w:b w:val="false"/>
          <w:i w:val="false"/>
          <w:color w:val="000000"/>
          <w:sz w:val="28"/>
        </w:rPr>
        <w:t>
      10.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bookmarkEnd w:id="72"/>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"Бастауыш, негізгі орта, жалпы </w:t>
            </w:r>
            <w:r>
              <w:br/>
            </w:r>
            <w:r>
              <w:rPr>
                <w:rFonts w:ascii="Times New Roman"/>
                <w:b w:val="false"/>
                <w:i w:val="false"/>
                <w:color w:val="000000"/>
                <w:sz w:val="20"/>
              </w:rPr>
              <w:t xml:space="preserve">орта білім беру ұйымдарына </w:t>
            </w:r>
            <w:r>
              <w:br/>
            </w:r>
            <w:r>
              <w:rPr>
                <w:rFonts w:ascii="Times New Roman"/>
                <w:b w:val="false"/>
                <w:i w:val="false"/>
                <w:color w:val="000000"/>
                <w:sz w:val="20"/>
              </w:rPr>
              <w:t>денсаулығына байланысты ұзақ</w:t>
            </w:r>
            <w:r>
              <w:br/>
            </w:r>
            <w:r>
              <w:rPr>
                <w:rFonts w:ascii="Times New Roman"/>
                <w:b w:val="false"/>
                <w:i w:val="false"/>
                <w:color w:val="000000"/>
                <w:sz w:val="20"/>
              </w:rPr>
              <w:t xml:space="preserve">уақыт бойы бара алмайтын </w:t>
            </w:r>
            <w:r>
              <w:br/>
            </w:r>
            <w:r>
              <w:rPr>
                <w:rFonts w:ascii="Times New Roman"/>
                <w:b w:val="false"/>
                <w:i w:val="false"/>
                <w:color w:val="000000"/>
                <w:sz w:val="20"/>
              </w:rPr>
              <w:t xml:space="preserve">балаларды үйде жеке тегін </w:t>
            </w:r>
            <w:r>
              <w:br/>
            </w:r>
            <w:r>
              <w:rPr>
                <w:rFonts w:ascii="Times New Roman"/>
                <w:b w:val="false"/>
                <w:i w:val="false"/>
                <w:color w:val="000000"/>
                <w:sz w:val="20"/>
              </w:rPr>
              <w:t xml:space="preserve">оқытуды ұйымдастыру үшін </w:t>
            </w:r>
            <w:r>
              <w:br/>
            </w:r>
            <w:r>
              <w:rPr>
                <w:rFonts w:ascii="Times New Roman"/>
                <w:b w:val="false"/>
                <w:i w:val="false"/>
                <w:color w:val="000000"/>
                <w:sz w:val="20"/>
              </w:rPr>
              <w:t xml:space="preserve">құжаттар қабылдау" </w:t>
            </w:r>
            <w:r>
              <w:br/>
            </w:r>
            <w:r>
              <w:rPr>
                <w:rFonts w:ascii="Times New Roman"/>
                <w:b w:val="false"/>
                <w:i w:val="false"/>
                <w:color w:val="000000"/>
                <w:sz w:val="20"/>
              </w:rPr>
              <w:t xml:space="preserve">мемлекеттік көрсетілетін </w:t>
            </w:r>
            <w:r>
              <w:br/>
            </w:r>
            <w:r>
              <w:rPr>
                <w:rFonts w:ascii="Times New Roman"/>
                <w:b w:val="false"/>
                <w:i w:val="false"/>
                <w:color w:val="000000"/>
                <w:sz w:val="20"/>
              </w:rPr>
              <w:t xml:space="preserve">қызмет қағидасына </w:t>
            </w:r>
            <w:r>
              <w:br/>
            </w:r>
            <w:r>
              <w:rPr>
                <w:rFonts w:ascii="Times New Roman"/>
                <w:b w:val="false"/>
                <w:i w:val="false"/>
                <w:color w:val="000000"/>
                <w:sz w:val="20"/>
              </w:rPr>
              <w:t>1-қосымша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47"/>
        <w:gridCol w:w="1921"/>
        <w:gridCol w:w="9832"/>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көрсетілетін қызметі стандарты</w:t>
            </w:r>
          </w:p>
        </w:tc>
      </w:tr>
      <w:tr>
        <w:trPr>
          <w:trHeight w:val="30" w:hRule="atLeast"/>
        </w:trPr>
        <w:tc>
          <w:tcPr>
            <w:tcW w:w="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98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"Бастауыш, негізгі орта, жалпы орта білім беру ұйымдары</w:t>
            </w:r>
          </w:p>
        </w:tc>
      </w:tr>
      <w:tr>
        <w:trPr>
          <w:trHeight w:val="30" w:hRule="atLeast"/>
        </w:trPr>
        <w:tc>
          <w:tcPr>
            <w:tcW w:w="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 (қолжеткізуарналары)</w:t>
            </w:r>
          </w:p>
        </w:tc>
        <w:tc>
          <w:tcPr>
            <w:tcW w:w="98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"Бастауыш, негізгі орта, жалпы орта білім беру ұйымдары;</w:t>
            </w:r>
            <w:r>
              <w:br/>
            </w:r>
            <w:r>
              <w:rPr>
                <w:rFonts w:ascii="Times New Roman"/>
                <w:b w:val="false"/>
                <w:i w:val="false"/>
                <w:color w:val="000000"/>
                <w:sz w:val="20"/>
              </w:rPr>
              <w:t>
- "электронды үкіметтің" веб-порталы: www.egov.kz;</w:t>
            </w:r>
          </w:p>
        </w:tc>
      </w:tr>
      <w:tr>
        <w:trPr>
          <w:trHeight w:val="30" w:hRule="atLeast"/>
        </w:trPr>
        <w:tc>
          <w:tcPr>
            <w:tcW w:w="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98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көрсету мерзімі – 2 жұмыс күні;</w:t>
            </w:r>
            <w:r>
              <w:br/>
            </w:r>
            <w:r>
              <w:rPr>
                <w:rFonts w:ascii="Times New Roman"/>
                <w:b w:val="false"/>
                <w:i w:val="false"/>
                <w:color w:val="000000"/>
                <w:sz w:val="20"/>
              </w:rPr>
              <w:t>
Құжаттар топтамасын тапсыру үшін күтудің рұқсат етілген ең ұзақ уақыты – 15 ( он бес) минуттан аспайды.</w:t>
            </w:r>
            <w:r>
              <w:br/>
            </w:r>
            <w:r>
              <w:rPr>
                <w:rFonts w:ascii="Times New Roman"/>
                <w:b w:val="false"/>
                <w:i w:val="false"/>
                <w:color w:val="000000"/>
                <w:sz w:val="20"/>
              </w:rPr>
              <w:t>
Көрсетілетін қызметті алушыға қызмет көрсетудің рұқсат етілген ең ұзақ уақыты – 15 ( он бес) минуттан аспайды.</w:t>
            </w:r>
          </w:p>
        </w:tc>
      </w:tr>
      <w:tr>
        <w:trPr>
          <w:trHeight w:val="30" w:hRule="atLeast"/>
        </w:trPr>
        <w:tc>
          <w:tcPr>
            <w:tcW w:w="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нысаны</w:t>
            </w:r>
          </w:p>
        </w:tc>
        <w:tc>
          <w:tcPr>
            <w:tcW w:w="98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(ішінара автоматтандырылған)</w:t>
            </w:r>
            <w:r>
              <w:br/>
            </w:r>
            <w:r>
              <w:rPr>
                <w:rFonts w:ascii="Times New Roman"/>
                <w:b w:val="false"/>
                <w:i w:val="false"/>
                <w:color w:val="000000"/>
                <w:sz w:val="20"/>
              </w:rPr>
              <w:t>
Қағаз түрінде</w:t>
            </w:r>
          </w:p>
        </w:tc>
      </w:tr>
      <w:tr>
        <w:trPr>
          <w:trHeight w:val="30" w:hRule="atLeast"/>
        </w:trPr>
        <w:tc>
          <w:tcPr>
            <w:tcW w:w="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98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r>
              <w:br/>
            </w:r>
            <w:r>
              <w:rPr>
                <w:rFonts w:ascii="Times New Roman"/>
                <w:b w:val="false"/>
                <w:i w:val="false"/>
                <w:color w:val="000000"/>
                <w:sz w:val="20"/>
              </w:rPr>
              <w:t>
1) құжаттарды қабылдау туралы қолхат (еркін нысанда);</w:t>
            </w:r>
            <w:r>
              <w:br/>
            </w:r>
            <w:r>
              <w:rPr>
                <w:rFonts w:ascii="Times New Roman"/>
                <w:b w:val="false"/>
                <w:i w:val="false"/>
                <w:color w:val="000000"/>
                <w:sz w:val="20"/>
              </w:rPr>
              <w:t>
2) үйде жеке тегін оқыту туралы бұйрық.</w:t>
            </w:r>
            <w:r>
              <w:br/>
            </w:r>
            <w:r>
              <w:rPr>
                <w:rFonts w:ascii="Times New Roman"/>
                <w:b w:val="false"/>
                <w:i w:val="false"/>
                <w:color w:val="000000"/>
                <w:sz w:val="20"/>
              </w:rPr>
              <w:t xml:space="preserve">
Мемлекеттік қызмет көрсету нысаны: электрондық және (немесе) қағаз түрінде ұсынылады. </w:t>
            </w:r>
            <w:r>
              <w:br/>
            </w:r>
            <w:r>
              <w:rPr>
                <w:rFonts w:ascii="Times New Roman"/>
                <w:b w:val="false"/>
                <w:i w:val="false"/>
                <w:color w:val="000000"/>
                <w:sz w:val="20"/>
              </w:rPr>
              <w:t>
Порталда мемлекеттік қызметті көрсету нәтижесі электрондық құжат нысанында көрсетілетін қызметті алушының "жеке кабинетінде" жолданады және сақталады.</w:t>
            </w:r>
          </w:p>
        </w:tc>
      </w:tr>
      <w:tr>
        <w:trPr>
          <w:trHeight w:val="30" w:hRule="atLeast"/>
        </w:trPr>
        <w:tc>
          <w:tcPr>
            <w:tcW w:w="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8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жеке тұлғаларға тегін көрсетіледі.</w:t>
            </w:r>
          </w:p>
        </w:tc>
      </w:tr>
      <w:tr>
        <w:trPr>
          <w:trHeight w:val="30" w:hRule="atLeast"/>
        </w:trPr>
        <w:tc>
          <w:tcPr>
            <w:tcW w:w="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98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беруші: Қазақстан Республикасының еңбек заңнамасына сәйкес демалыс және мереке күндерін қоспағанда, дүйсенбі – жұма аралығында сағат 13.00-ден 14.30-ға дейінгі түскі үзіліспен сағат 09.00-ден 18.30-ға дейін.</w:t>
            </w:r>
            <w:r>
              <w:br/>
            </w:r>
            <w:r>
              <w:rPr>
                <w:rFonts w:ascii="Times New Roman"/>
                <w:b w:val="false"/>
                <w:i w:val="false"/>
                <w:color w:val="000000"/>
                <w:sz w:val="20"/>
              </w:rPr>
              <w:t>
Өтініш қабылдау және нәтижесін беру сағат 13.00-ден 14.30-ға дейінгі түскі үзіліспен сағат 09.00-ден 17.30-ға дейін атқарылады.</w:t>
            </w:r>
            <w:r>
              <w:br/>
            </w:r>
            <w:r>
              <w:rPr>
                <w:rFonts w:ascii="Times New Roman"/>
                <w:b w:val="false"/>
                <w:i w:val="false"/>
                <w:color w:val="000000"/>
                <w:sz w:val="20"/>
              </w:rPr>
              <w:t>
Алдын ала жазылу және жеделдетілген қызмет көрсету көзделмеген.</w:t>
            </w:r>
            <w:r>
              <w:br/>
            </w:r>
            <w:r>
              <w:rPr>
                <w:rFonts w:ascii="Times New Roman"/>
                <w:b w:val="false"/>
                <w:i w:val="false"/>
                <w:color w:val="000000"/>
                <w:sz w:val="20"/>
              </w:rPr>
              <w:t xml:space="preserve">
Портал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өтініш жасаған жағдайда Қазақстан Республикасының еңбек заңнамасына және "Қазақстан Республикасындағы мерекелер туралы" Қазақстан Республикасының 2001 жылғы 13 желтоқсандағы заңының </w:t>
            </w:r>
            <w:r>
              <w:rPr>
                <w:rFonts w:ascii="Times New Roman"/>
                <w:b w:val="false"/>
                <w:i w:val="false"/>
                <w:color w:val="000000"/>
                <w:sz w:val="20"/>
              </w:rPr>
              <w:t>5-бабына</w:t>
            </w:r>
            <w:r>
              <w:rPr>
                <w:rFonts w:ascii="Times New Roman"/>
                <w:b w:val="false"/>
                <w:i w:val="false"/>
                <w:color w:val="000000"/>
                <w:sz w:val="20"/>
              </w:rPr>
              <w:t xml:space="preserve"> сәйкес өтініштер қабылдау және мемлекеттік көрсетілетін қызмет нәтижесін беру келесі жұмыс күні жүзеге асырылады).</w:t>
            </w:r>
            <w:r>
              <w:br/>
            </w:r>
            <w:r>
              <w:rPr>
                <w:rFonts w:ascii="Times New Roman"/>
                <w:b w:val="false"/>
                <w:i w:val="false"/>
                <w:color w:val="000000"/>
                <w:sz w:val="20"/>
              </w:rPr>
              <w:t xml:space="preserve">
Мемлекеттік қызмет көрсету орындарының мекенжайлары: </w:t>
            </w:r>
            <w:r>
              <w:br/>
            </w:r>
            <w:r>
              <w:rPr>
                <w:rFonts w:ascii="Times New Roman"/>
                <w:b w:val="false"/>
                <w:i w:val="false"/>
                <w:color w:val="000000"/>
                <w:sz w:val="20"/>
              </w:rPr>
              <w:t xml:space="preserve">
1) көрсетілетін қызметті берушінің интернет-ресурсы; </w:t>
            </w:r>
            <w:r>
              <w:br/>
            </w:r>
            <w:r>
              <w:rPr>
                <w:rFonts w:ascii="Times New Roman"/>
                <w:b w:val="false"/>
                <w:i w:val="false"/>
                <w:color w:val="000000"/>
                <w:sz w:val="20"/>
              </w:rPr>
              <w:t xml:space="preserve">
2) www.egov.kz. </w:t>
            </w:r>
          </w:p>
        </w:tc>
      </w:tr>
      <w:tr>
        <w:trPr>
          <w:trHeight w:val="30" w:hRule="atLeast"/>
        </w:trPr>
        <w:tc>
          <w:tcPr>
            <w:tcW w:w="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үшін қажетті құжаттар тізбесі</w:t>
            </w:r>
          </w:p>
        </w:tc>
        <w:tc>
          <w:tcPr>
            <w:tcW w:w="98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 көрсетілетін қызметті берушіге жүгінген кезде:</w:t>
            </w:r>
            <w:r>
              <w:br/>
            </w:r>
            <w:r>
              <w:rPr>
                <w:rFonts w:ascii="Times New Roman"/>
                <w:b w:val="false"/>
                <w:i w:val="false"/>
                <w:color w:val="000000"/>
                <w:sz w:val="20"/>
              </w:rPr>
              <w:t>
1) өтініш (еркін нысанда);</w:t>
            </w:r>
            <w:r>
              <w:br/>
            </w:r>
            <w:r>
              <w:rPr>
                <w:rFonts w:ascii="Times New Roman"/>
                <w:b w:val="false"/>
                <w:i w:val="false"/>
                <w:color w:val="000000"/>
                <w:sz w:val="20"/>
              </w:rPr>
              <w:t>
2) үйде оқыту бойынша ұсынымдармен коса дәрігерлік-консультациялық комиссияның қорытындысы.</w:t>
            </w:r>
            <w:r>
              <w:br/>
            </w:r>
            <w:r>
              <w:rPr>
                <w:rFonts w:ascii="Times New Roman"/>
                <w:b w:val="false"/>
                <w:i w:val="false"/>
                <w:color w:val="000000"/>
                <w:sz w:val="20"/>
              </w:rPr>
              <w:t>
Көрсетілетін қызметті алушы портал арқылы көрсетілетін қызметті берушіге жүгінген кезде:</w:t>
            </w:r>
            <w:r>
              <w:br/>
            </w:r>
            <w:r>
              <w:rPr>
                <w:rFonts w:ascii="Times New Roman"/>
                <w:b w:val="false"/>
                <w:i w:val="false"/>
                <w:color w:val="000000"/>
                <w:sz w:val="20"/>
              </w:rPr>
              <w:t>
1) өтініш (еркін нысанда);</w:t>
            </w:r>
            <w:r>
              <w:br/>
            </w:r>
            <w:r>
              <w:rPr>
                <w:rFonts w:ascii="Times New Roman"/>
                <w:b w:val="false"/>
                <w:i w:val="false"/>
                <w:color w:val="000000"/>
                <w:sz w:val="20"/>
              </w:rPr>
              <w:t>
2) үйде оқыту бойынша ұсынымдармен коса дәрігерлік-консультациялық комиссияның қорытындысы.</w:t>
            </w:r>
            <w:r>
              <w:br/>
            </w:r>
            <w:r>
              <w:rPr>
                <w:rFonts w:ascii="Times New Roman"/>
                <w:b w:val="false"/>
                <w:i w:val="false"/>
                <w:color w:val="000000"/>
                <w:sz w:val="20"/>
              </w:rPr>
              <w:t>
Көрсетілетін қызметті алушылардан ақпараттық жүйелерден алуға болатын құжаттарды талап етуге жол берілмейді.</w:t>
            </w:r>
            <w:r>
              <w:br/>
            </w:r>
            <w:r>
              <w:rPr>
                <w:rFonts w:ascii="Times New Roman"/>
                <w:b w:val="false"/>
                <w:i w:val="false"/>
                <w:color w:val="000000"/>
                <w:sz w:val="20"/>
              </w:rPr>
              <w:t>
Көрсетілген қызметті беруші мемлекеттік қызметтерді көрсету кезінде ақпараттық жүйелердегі заңмен қорғалатын құпиялардың қатарына кіретін мәліметтерді пайдалануға көрсетілетін қызметтерді алушының келісімін, егер Қазақстан Республикасының заңдарында өзгеше көзделмесе, алады.</w:t>
            </w:r>
          </w:p>
        </w:tc>
      </w:tr>
      <w:tr>
        <w:trPr>
          <w:trHeight w:val="30" w:hRule="atLeast"/>
        </w:trPr>
        <w:tc>
          <w:tcPr>
            <w:tcW w:w="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98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 үшін көрсетілетін қызметті алушы құжаттардың толық емес тізбесін және (немесе) қолданылу мерзімі өтіп кеткен құжаттарды ұсынған жағдайларда, көрсетілетін қызметті беруші өтініштерді қабылдаудан бас тартады және осы мемлекеттік көрсетілетін қызмет қағидаларының 3-қосымшасына сәйкес нысан бойынша құжаттарды қабылдаудан бас тарту туралы хабарлама береді.</w:t>
            </w:r>
          </w:p>
        </w:tc>
      </w:tr>
      <w:tr>
        <w:trPr>
          <w:trHeight w:val="30" w:hRule="atLeast"/>
        </w:trPr>
        <w:tc>
          <w:tcPr>
            <w:tcW w:w="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оның ішінд еэлектрондық нысанда және Мемлекеттік корпорация арқылы көрсету ерекшеліктері ескеріле отырып қойылатын өзге де талаптар</w:t>
            </w:r>
          </w:p>
        </w:tc>
        <w:tc>
          <w:tcPr>
            <w:tcW w:w="98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 мемлекеттік қызмет көрсету тәртібі және жағдайы туралы ақпаратты мемлекеттік қызмет көрсету мәселесі бойынша бірыңғай байланыс орталығы арқылы алу мүмкіндігіне ие.</w:t>
            </w:r>
            <w:r>
              <w:br/>
            </w:r>
            <w:r>
              <w:rPr>
                <w:rFonts w:ascii="Times New Roman"/>
                <w:b w:val="false"/>
                <w:i w:val="false"/>
                <w:color w:val="000000"/>
                <w:sz w:val="20"/>
              </w:rPr>
              <w:t>
Көрсетілетін қызметті берушінің мемлекеттік қызметті көрсету мәселелері бойынша ақпараттық қызметінің байланыс телефондары Министрліктің www.edu.gov.kz интернет-ресурсында "Мемлекеттік көрсетілетін қызметтер" бөлімінде орналастырылған. Мемлекеттік қызмет көрсету мәселелері бойынша Бірыңғай байланыс орталығы: 8-800-080-7777, 1414.</w:t>
            </w:r>
            <w:r>
              <w:br/>
            </w:r>
            <w:r>
              <w:rPr>
                <w:rFonts w:ascii="Times New Roman"/>
                <w:b w:val="false"/>
                <w:i w:val="false"/>
                <w:color w:val="000000"/>
                <w:sz w:val="20"/>
              </w:rPr>
              <w:t>
Көрсетілетін қызметті алушының ЭЦҚ болған жағдайда Мемлекеттік көрсетілетін қызметті портал арқылы электрондық нысанда алуғамүмкіндігі бар.</w:t>
            </w:r>
            <w:r>
              <w:br/>
            </w:r>
            <w:r>
              <w:rPr>
                <w:rFonts w:ascii="Times New Roman"/>
                <w:b w:val="false"/>
                <w:i w:val="false"/>
                <w:color w:val="000000"/>
                <w:sz w:val="20"/>
              </w:rPr>
              <w:t>
Көрсетілетін қызметті алушының мемлекеттік қызметті көрсету тәртібі мен мәртебесі туралы ақпаратты қашықтықтан қолжеткізу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r>
              <w:br/>
            </w:r>
            <w:r>
              <w:rPr>
                <w:rFonts w:ascii="Times New Roman"/>
                <w:b w:val="false"/>
                <w:i w:val="false"/>
                <w:color w:val="000000"/>
                <w:sz w:val="20"/>
              </w:rPr>
              <w:t>
Порталдағы "жеке кабинеттен" ұсынылған мәліметтер сұратылып отырған тұлғаның келісімі болған жағдайда, сондай-ақ порталдағы хабарламаға жауап ретінде бір реттік парольді беру жолымен немесе қысқа мәтіндік хабарламаны жіберу жолымен субъектінің порталда тіркелген ұялы байланыстың абоненттік нөмірі арқылы үшінші тұлғалардың электрондық сұрау салуы.</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"Бастауыш, негізгі орта, жалпы </w:t>
            </w:r>
            <w:r>
              <w:br/>
            </w:r>
            <w:r>
              <w:rPr>
                <w:rFonts w:ascii="Times New Roman"/>
                <w:b w:val="false"/>
                <w:i w:val="false"/>
                <w:color w:val="000000"/>
                <w:sz w:val="20"/>
              </w:rPr>
              <w:t xml:space="preserve">орта білім беру ұйымдарына </w:t>
            </w:r>
            <w:r>
              <w:br/>
            </w:r>
            <w:r>
              <w:rPr>
                <w:rFonts w:ascii="Times New Roman"/>
                <w:b w:val="false"/>
                <w:i w:val="false"/>
                <w:color w:val="000000"/>
                <w:sz w:val="20"/>
              </w:rPr>
              <w:t xml:space="preserve">денсаулығына байланысты ұзақ </w:t>
            </w:r>
            <w:r>
              <w:br/>
            </w:r>
            <w:r>
              <w:rPr>
                <w:rFonts w:ascii="Times New Roman"/>
                <w:b w:val="false"/>
                <w:i w:val="false"/>
                <w:color w:val="000000"/>
                <w:sz w:val="20"/>
              </w:rPr>
              <w:t xml:space="preserve">уақыт бойы бара алмайтын </w:t>
            </w:r>
            <w:r>
              <w:br/>
            </w:r>
            <w:r>
              <w:rPr>
                <w:rFonts w:ascii="Times New Roman"/>
                <w:b w:val="false"/>
                <w:i w:val="false"/>
                <w:color w:val="000000"/>
                <w:sz w:val="20"/>
              </w:rPr>
              <w:t xml:space="preserve">балаларды үйде жеке тегін </w:t>
            </w:r>
            <w:r>
              <w:br/>
            </w:r>
            <w:r>
              <w:rPr>
                <w:rFonts w:ascii="Times New Roman"/>
                <w:b w:val="false"/>
                <w:i w:val="false"/>
                <w:color w:val="000000"/>
                <w:sz w:val="20"/>
              </w:rPr>
              <w:t xml:space="preserve">оқытуды ұйымдастыру үшін </w:t>
            </w:r>
            <w:r>
              <w:br/>
            </w:r>
            <w:r>
              <w:rPr>
                <w:rFonts w:ascii="Times New Roman"/>
                <w:b w:val="false"/>
                <w:i w:val="false"/>
                <w:color w:val="000000"/>
                <w:sz w:val="20"/>
              </w:rPr>
              <w:t xml:space="preserve">құжаттар қабылдау" </w:t>
            </w:r>
            <w:r>
              <w:br/>
            </w:r>
            <w:r>
              <w:rPr>
                <w:rFonts w:ascii="Times New Roman"/>
                <w:b w:val="false"/>
                <w:i w:val="false"/>
                <w:color w:val="000000"/>
                <w:sz w:val="20"/>
              </w:rPr>
              <w:t xml:space="preserve">мемлекеттік көрсетілетін </w:t>
            </w:r>
            <w:r>
              <w:br/>
            </w:r>
            <w:r>
              <w:rPr>
                <w:rFonts w:ascii="Times New Roman"/>
                <w:b w:val="false"/>
                <w:i w:val="false"/>
                <w:color w:val="000000"/>
                <w:sz w:val="20"/>
              </w:rPr>
              <w:t xml:space="preserve">қызмет қағидасына </w:t>
            </w:r>
            <w:r>
              <w:br/>
            </w:r>
            <w:r>
              <w:rPr>
                <w:rFonts w:ascii="Times New Roman"/>
                <w:b w:val="false"/>
                <w:i w:val="false"/>
                <w:color w:val="000000"/>
                <w:sz w:val="20"/>
              </w:rPr>
              <w:t>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Нысаны</w:t>
            </w:r>
          </w:p>
        </w:tc>
      </w:tr>
    </w:tbl>
    <w:p>
      <w:pPr>
        <w:spacing w:after="0"/>
        <w:ind w:left="0"/>
        <w:jc w:val="both"/>
      </w:pPr>
      <w:r>
        <w:rPr>
          <w:rFonts w:ascii="Times New Roman"/>
          <w:b w:val="false"/>
          <w:i w:val="false"/>
          <w:color w:val="000000"/>
          <w:sz w:val="28"/>
        </w:rPr>
        <w:t xml:space="preserve">
      (Тегі, аты, әкесінің аты (болған кезде) </w:t>
      </w:r>
    </w:p>
    <w:p>
      <w:pPr>
        <w:spacing w:after="0"/>
        <w:ind w:left="0"/>
        <w:jc w:val="both"/>
      </w:pPr>
      <w:r>
        <w:rPr>
          <w:rFonts w:ascii="Times New Roman"/>
          <w:b w:val="false"/>
          <w:i w:val="false"/>
          <w:color w:val="000000"/>
          <w:sz w:val="28"/>
        </w:rPr>
        <w:t xml:space="preserve">
      немесе ұйымның атауы </w:t>
      </w:r>
    </w:p>
    <w:p>
      <w:pPr>
        <w:spacing w:after="0"/>
        <w:ind w:left="0"/>
        <w:jc w:val="both"/>
      </w:pPr>
      <w:r>
        <w:rPr>
          <w:rFonts w:ascii="Times New Roman"/>
          <w:b w:val="false"/>
          <w:i w:val="false"/>
          <w:color w:val="000000"/>
          <w:sz w:val="28"/>
        </w:rPr>
        <w:t xml:space="preserve">
      көрсетілетін қызметті алушы) ________________ </w:t>
      </w:r>
    </w:p>
    <w:p>
      <w:pPr>
        <w:spacing w:after="0"/>
        <w:ind w:left="0"/>
        <w:jc w:val="both"/>
      </w:pPr>
      <w:r>
        <w:rPr>
          <w:rFonts w:ascii="Times New Roman"/>
          <w:b w:val="false"/>
          <w:i w:val="false"/>
          <w:color w:val="000000"/>
          <w:sz w:val="28"/>
        </w:rPr>
        <w:t>
      (көрсетілетін қызметті алушының мекенжайы)</w:t>
      </w:r>
    </w:p>
    <w:p>
      <w:pPr>
        <w:spacing w:after="0"/>
        <w:ind w:left="0"/>
        <w:jc w:val="left"/>
      </w:pPr>
      <w:r>
        <w:rPr>
          <w:rFonts w:ascii="Times New Roman"/>
          <w:b/>
          <w:i w:val="false"/>
          <w:color w:val="000000"/>
        </w:rPr>
        <w:t xml:space="preserve"> ___________________________________________________________________________  [МО атауы]</w:t>
      </w:r>
    </w:p>
    <w:bookmarkStart w:name="z89" w:id="73"/>
    <w:p>
      <w:pPr>
        <w:spacing w:after="0"/>
        <w:ind w:left="0"/>
        <w:jc w:val="left"/>
      </w:pPr>
      <w:r>
        <w:rPr>
          <w:rFonts w:ascii="Times New Roman"/>
          <w:b/>
          <w:i w:val="false"/>
          <w:color w:val="000000"/>
        </w:rPr>
        <w:t xml:space="preserve"> Бас тарту туралы  ХАБАРЛАМА</w:t>
      </w:r>
    </w:p>
    <w:bookmarkEnd w:id="73"/>
    <w:p>
      <w:pPr>
        <w:spacing w:after="0"/>
        <w:ind w:left="0"/>
        <w:jc w:val="both"/>
      </w:pPr>
      <w:r>
        <w:rPr>
          <w:rFonts w:ascii="Times New Roman"/>
          <w:b w:val="false"/>
          <w:i w:val="false"/>
          <w:color w:val="000000"/>
          <w:sz w:val="28"/>
        </w:rPr>
        <w:t>
      Құрметті: [Оқушының аты-жөні]</w:t>
      </w:r>
    </w:p>
    <w:p>
      <w:pPr>
        <w:spacing w:after="0"/>
        <w:ind w:left="0"/>
        <w:jc w:val="both"/>
      </w:pPr>
      <w:r>
        <w:rPr>
          <w:rFonts w:ascii="Times New Roman"/>
          <w:b w:val="false"/>
          <w:i w:val="false"/>
          <w:color w:val="000000"/>
          <w:sz w:val="28"/>
        </w:rPr>
        <w:t>
      [Білім беру ұйымының атауы], [сынып, оқу тілі] оқуға қабылдау үшін құжаттар ҚАБЫЛДАНБАЙДЫ.</w:t>
      </w:r>
    </w:p>
    <w:p>
      <w:pPr>
        <w:spacing w:after="0"/>
        <w:ind w:left="0"/>
        <w:jc w:val="both"/>
      </w:pPr>
      <w:r>
        <w:rPr>
          <w:rFonts w:ascii="Times New Roman"/>
          <w:b w:val="false"/>
          <w:i w:val="false"/>
          <w:color w:val="000000"/>
          <w:sz w:val="28"/>
        </w:rPr>
        <w:t>
      Себебі_______________________________________________________________</w:t>
      </w:r>
    </w:p>
    <w:p>
      <w:pPr>
        <w:spacing w:after="0"/>
        <w:ind w:left="0"/>
        <w:jc w:val="both"/>
      </w:pPr>
      <w:r>
        <w:rPr>
          <w:rFonts w:ascii="Times New Roman"/>
          <w:b w:val="false"/>
          <w:i w:val="false"/>
          <w:color w:val="000000"/>
          <w:sz w:val="28"/>
        </w:rPr>
        <w:t>
      Түсіндіру үшін қабылдау коммисиясына [білім беру ұйымының атауы] хабарласуларыңызды сұраймыз</w:t>
      </w:r>
    </w:p>
    <w:p>
      <w:pPr>
        <w:spacing w:after="0"/>
        <w:ind w:left="0"/>
        <w:jc w:val="both"/>
      </w:pPr>
      <w:r>
        <w:rPr>
          <w:rFonts w:ascii="Times New Roman"/>
          <w:b w:val="false"/>
          <w:i w:val="false"/>
          <w:color w:val="000000"/>
          <w:sz w:val="28"/>
        </w:rPr>
        <w:t>
      Мекенжай____________________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"Бастауыш, негізгі орта, жалпы </w:t>
            </w:r>
            <w:r>
              <w:br/>
            </w:r>
            <w:r>
              <w:rPr>
                <w:rFonts w:ascii="Times New Roman"/>
                <w:b w:val="false"/>
                <w:i w:val="false"/>
                <w:color w:val="000000"/>
                <w:sz w:val="20"/>
              </w:rPr>
              <w:t xml:space="preserve">орта білім беру ұйымдарына </w:t>
            </w:r>
            <w:r>
              <w:br/>
            </w:r>
            <w:r>
              <w:rPr>
                <w:rFonts w:ascii="Times New Roman"/>
                <w:b w:val="false"/>
                <w:i w:val="false"/>
                <w:color w:val="000000"/>
                <w:sz w:val="20"/>
              </w:rPr>
              <w:t xml:space="preserve">денсаулығына байланысты ұзақ </w:t>
            </w:r>
            <w:r>
              <w:br/>
            </w:r>
            <w:r>
              <w:rPr>
                <w:rFonts w:ascii="Times New Roman"/>
                <w:b w:val="false"/>
                <w:i w:val="false"/>
                <w:color w:val="000000"/>
                <w:sz w:val="20"/>
              </w:rPr>
              <w:t xml:space="preserve">уақыт бойы бара алмайтын </w:t>
            </w:r>
            <w:r>
              <w:br/>
            </w:r>
            <w:r>
              <w:rPr>
                <w:rFonts w:ascii="Times New Roman"/>
                <w:b w:val="false"/>
                <w:i w:val="false"/>
                <w:color w:val="000000"/>
                <w:sz w:val="20"/>
              </w:rPr>
              <w:t xml:space="preserve">балаларды үйде жеке тегін </w:t>
            </w:r>
            <w:r>
              <w:br/>
            </w:r>
            <w:r>
              <w:rPr>
                <w:rFonts w:ascii="Times New Roman"/>
                <w:b w:val="false"/>
                <w:i w:val="false"/>
                <w:color w:val="000000"/>
                <w:sz w:val="20"/>
              </w:rPr>
              <w:t xml:space="preserve">оқытуды ұйымдастыру үшін </w:t>
            </w:r>
            <w:r>
              <w:br/>
            </w:r>
            <w:r>
              <w:rPr>
                <w:rFonts w:ascii="Times New Roman"/>
                <w:b w:val="false"/>
                <w:i w:val="false"/>
                <w:color w:val="000000"/>
                <w:sz w:val="20"/>
              </w:rPr>
              <w:t xml:space="preserve">құжаттар қабылдау" </w:t>
            </w:r>
            <w:r>
              <w:br/>
            </w:r>
            <w:r>
              <w:rPr>
                <w:rFonts w:ascii="Times New Roman"/>
                <w:b w:val="false"/>
                <w:i w:val="false"/>
                <w:color w:val="000000"/>
                <w:sz w:val="20"/>
              </w:rPr>
              <w:t xml:space="preserve">мемлекеттік көрсетілетін </w:t>
            </w:r>
            <w:r>
              <w:br/>
            </w:r>
            <w:r>
              <w:rPr>
                <w:rFonts w:ascii="Times New Roman"/>
                <w:b w:val="false"/>
                <w:i w:val="false"/>
                <w:color w:val="000000"/>
                <w:sz w:val="20"/>
              </w:rPr>
              <w:t xml:space="preserve">қызмет қағидасына </w:t>
            </w:r>
            <w:r>
              <w:br/>
            </w:r>
            <w:r>
              <w:rPr>
                <w:rFonts w:ascii="Times New Roman"/>
                <w:b w:val="false"/>
                <w:i w:val="false"/>
                <w:color w:val="000000"/>
                <w:sz w:val="20"/>
              </w:rPr>
              <w:t>3-қосымша</w:t>
            </w:r>
          </w:p>
        </w:tc>
      </w:tr>
    </w:tbl>
    <w:p>
      <w:pPr>
        <w:spacing w:after="0"/>
        <w:ind w:left="0"/>
        <w:jc w:val="left"/>
      </w:pPr>
      <w:r>
        <w:rPr>
          <w:rFonts w:ascii="Times New Roman"/>
          <w:b/>
          <w:i w:val="false"/>
          <w:color w:val="000000"/>
        </w:rPr>
        <w:t xml:space="preserve"> ________________________________________________________________________  [МО атауы]</w:t>
      </w:r>
    </w:p>
    <w:bookmarkStart w:name="z91" w:id="74"/>
    <w:p>
      <w:pPr>
        <w:spacing w:after="0"/>
        <w:ind w:left="0"/>
        <w:jc w:val="left"/>
      </w:pPr>
      <w:r>
        <w:rPr>
          <w:rFonts w:ascii="Times New Roman"/>
          <w:b/>
          <w:i w:val="false"/>
          <w:color w:val="000000"/>
        </w:rPr>
        <w:t xml:space="preserve"> Құжаттарды қабылдау және оқуға қабылдау туралы хабарлама</w:t>
      </w:r>
    </w:p>
    <w:bookmarkEnd w:id="74"/>
    <w:p>
      <w:pPr>
        <w:spacing w:after="0"/>
        <w:ind w:left="0"/>
        <w:jc w:val="both"/>
      </w:pPr>
      <w:r>
        <w:rPr>
          <w:rFonts w:ascii="Times New Roman"/>
          <w:b w:val="false"/>
          <w:i w:val="false"/>
          <w:color w:val="000000"/>
          <w:sz w:val="28"/>
        </w:rPr>
        <w:t>
      [білім беру ұйымының атауы]</w:t>
      </w:r>
    </w:p>
    <w:p>
      <w:pPr>
        <w:spacing w:after="0"/>
        <w:ind w:left="0"/>
        <w:jc w:val="both"/>
      </w:pPr>
      <w:r>
        <w:rPr>
          <w:rFonts w:ascii="Times New Roman"/>
          <w:b w:val="false"/>
          <w:i w:val="false"/>
          <w:color w:val="000000"/>
          <w:sz w:val="28"/>
        </w:rPr>
        <w:t>
      Құрметті: [Оқушының аты-жөні]</w:t>
      </w:r>
    </w:p>
    <w:p>
      <w:pPr>
        <w:spacing w:after="0"/>
        <w:ind w:left="0"/>
        <w:jc w:val="both"/>
      </w:pPr>
      <w:r>
        <w:rPr>
          <w:rFonts w:ascii="Times New Roman"/>
          <w:b w:val="false"/>
          <w:i w:val="false"/>
          <w:color w:val="000000"/>
          <w:sz w:val="28"/>
        </w:rPr>
        <w:t>
      Құжаттар [білім беру ұйымының атауы] қабылданды. Сіз [күні] № [бұйрық нөмірі] бұйрығына сәйкес [сынып, әдебиет, оқу тілі] қабылдандыңыз.</w:t>
      </w:r>
    </w:p>
    <w:p>
      <w:pPr>
        <w:spacing w:after="0"/>
        <w:ind w:left="0"/>
        <w:jc w:val="both"/>
      </w:pPr>
      <w:r>
        <w:rPr>
          <w:rFonts w:ascii="Times New Roman"/>
          <w:b w:val="false"/>
          <w:i w:val="false"/>
          <w:color w:val="000000"/>
          <w:sz w:val="28"/>
        </w:rPr>
        <w:t>
      Сізден [мектеп атауы] баруыңызды сұраймыз_____________________</w:t>
      </w:r>
    </w:p>
    <w:p>
      <w:pPr>
        <w:spacing w:after="0"/>
        <w:ind w:left="0"/>
        <w:jc w:val="both"/>
      </w:pPr>
      <w:r>
        <w:rPr>
          <w:rFonts w:ascii="Times New Roman"/>
          <w:b w:val="false"/>
          <w:i w:val="false"/>
          <w:color w:val="000000"/>
          <w:sz w:val="28"/>
        </w:rPr>
        <w:t>
      Мекенжай____________________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 xml:space="preserve">2020 жылғы 27 мамырдағы </w:t>
            </w:r>
            <w:r>
              <w:br/>
            </w:r>
            <w:r>
              <w:rPr>
                <w:rFonts w:ascii="Times New Roman"/>
                <w:b w:val="false"/>
                <w:i w:val="false"/>
                <w:color w:val="000000"/>
                <w:sz w:val="20"/>
              </w:rPr>
              <w:t xml:space="preserve">№ 223 бұйрығына </w:t>
            </w:r>
            <w:r>
              <w:br/>
            </w:r>
            <w:r>
              <w:rPr>
                <w:rFonts w:ascii="Times New Roman"/>
                <w:b w:val="false"/>
                <w:i w:val="false"/>
                <w:color w:val="000000"/>
                <w:sz w:val="20"/>
              </w:rPr>
              <w:t>4-қосымша</w:t>
            </w:r>
          </w:p>
        </w:tc>
      </w:tr>
    </w:tbl>
    <w:bookmarkStart w:name="z93" w:id="75"/>
    <w:p>
      <w:pPr>
        <w:spacing w:after="0"/>
        <w:ind w:left="0"/>
        <w:jc w:val="left"/>
      </w:pPr>
      <w:r>
        <w:rPr>
          <w:rFonts w:ascii="Times New Roman"/>
          <w:b/>
          <w:i w:val="false"/>
          <w:color w:val="000000"/>
        </w:rPr>
        <w:t xml:space="preserve"> "Арнайы жалпы білім беретін оқу бағдарламалары бойынша оқыту үшін мүмкіндіктері шектеулі балалардың құжаттарын қабылдау және арнайы білім беру ұйымдарына қабылдау" мемлекеттік көрсетілетін қызмет қағидасы</w:t>
      </w:r>
    </w:p>
    <w:bookmarkEnd w:id="75"/>
    <w:bookmarkStart w:name="z94" w:id="76"/>
    <w:p>
      <w:pPr>
        <w:spacing w:after="0"/>
        <w:ind w:left="0"/>
        <w:jc w:val="left"/>
      </w:pPr>
      <w:r>
        <w:rPr>
          <w:rFonts w:ascii="Times New Roman"/>
          <w:b/>
          <w:i w:val="false"/>
          <w:color w:val="000000"/>
        </w:rPr>
        <w:t xml:space="preserve"> 1. Жалпы ережелер</w:t>
      </w:r>
    </w:p>
    <w:bookmarkEnd w:id="76"/>
    <w:bookmarkStart w:name="z95" w:id="77"/>
    <w:p>
      <w:pPr>
        <w:spacing w:after="0"/>
        <w:ind w:left="0"/>
        <w:jc w:val="both"/>
      </w:pPr>
      <w:r>
        <w:rPr>
          <w:rFonts w:ascii="Times New Roman"/>
          <w:b w:val="false"/>
          <w:i w:val="false"/>
          <w:color w:val="000000"/>
          <w:sz w:val="28"/>
        </w:rPr>
        <w:t xml:space="preserve">
      1. "Арнайы жалпы білім беретін оқу бағдарламалары бойынша оқыту үшін мүмкіндіктері шектеулі балалардың құжаттарын қабылдау және арнайы білім беру ұйымдарына қабылдау" мемлекеттік көрсетілетін қызмет қағидасы (бұдан әрі – Қағида) "Мемлекеттік көрсетілетін қызметтер туралы" Қазақстан Республикасының 2013 жылғы 15 сәуірдегі заңының (бұдан әрі – Заң)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әзірленді және оны қалыпастыру тәртібін анықтайды.</w:t>
      </w:r>
    </w:p>
    <w:bookmarkEnd w:id="77"/>
    <w:p>
      <w:pPr>
        <w:spacing w:after="0"/>
        <w:ind w:left="0"/>
        <w:jc w:val="both"/>
      </w:pPr>
      <w:r>
        <w:rPr>
          <w:rFonts w:ascii="Times New Roman"/>
          <w:b w:val="false"/>
          <w:i w:val="false"/>
          <w:color w:val="000000"/>
          <w:sz w:val="28"/>
        </w:rPr>
        <w:t>
      Осы қағидаларда мынадай ұғымдар пайдаланылады:</w:t>
      </w:r>
    </w:p>
    <w:bookmarkStart w:name="z96" w:id="78"/>
    <w:p>
      <w:pPr>
        <w:spacing w:after="0"/>
        <w:ind w:left="0"/>
        <w:jc w:val="both"/>
      </w:pPr>
      <w:r>
        <w:rPr>
          <w:rFonts w:ascii="Times New Roman"/>
          <w:b w:val="false"/>
          <w:i w:val="false"/>
          <w:color w:val="000000"/>
          <w:sz w:val="28"/>
        </w:rPr>
        <w:t>
      1) мемлекеттік көрсетілетін қызмет стандарты –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 тізбесі.</w:t>
      </w:r>
    </w:p>
    <w:bookmarkEnd w:id="78"/>
    <w:bookmarkStart w:name="z97" w:id="79"/>
    <w:p>
      <w:pPr>
        <w:spacing w:after="0"/>
        <w:ind w:left="0"/>
        <w:jc w:val="both"/>
      </w:pPr>
      <w:r>
        <w:rPr>
          <w:rFonts w:ascii="Times New Roman"/>
          <w:b w:val="false"/>
          <w:i w:val="false"/>
          <w:color w:val="000000"/>
          <w:sz w:val="28"/>
        </w:rPr>
        <w:t>
      2. "Арнайы жалпы білім беретін оқу бағдарламалары бойынша оқыту үшін мүмкіндіктері шектеулі балалардың құжаттарын қабылдау және арнайы білім беру ұйымдарына қабылдау" мемлекеттік көрсетілетін қызметті (бұдан әрі – мемлекеттік көрсетілетін қызмет) арнайы білім беру ұйымдары (бұдан әрі – көрсетілетін қызметті беруші) көрсетеді.</w:t>
      </w:r>
    </w:p>
    <w:bookmarkEnd w:id="79"/>
    <w:bookmarkStart w:name="z98" w:id="80"/>
    <w:p>
      <w:pPr>
        <w:spacing w:after="0"/>
        <w:ind w:left="0"/>
        <w:jc w:val="left"/>
      </w:pPr>
      <w:r>
        <w:rPr>
          <w:rFonts w:ascii="Times New Roman"/>
          <w:b/>
          <w:i w:val="false"/>
          <w:color w:val="000000"/>
        </w:rPr>
        <w:t xml:space="preserve"> 2. Мемлекеттік қызмет көрсетудің тәртібі</w:t>
      </w:r>
    </w:p>
    <w:bookmarkEnd w:id="80"/>
    <w:bookmarkStart w:name="z99" w:id="81"/>
    <w:p>
      <w:pPr>
        <w:spacing w:after="0"/>
        <w:ind w:left="0"/>
        <w:jc w:val="both"/>
      </w:pPr>
      <w:r>
        <w:rPr>
          <w:rFonts w:ascii="Times New Roman"/>
          <w:b w:val="false"/>
          <w:i w:val="false"/>
          <w:color w:val="000000"/>
          <w:sz w:val="28"/>
        </w:rPr>
        <w:t xml:space="preserve">
      4. Мемлекеттік көрсетілетін қызметті алу үшін жеке тұлға (бұдан әрі – көрсетілетін қызметті алушы) көрсетілетін қызметті берушіге көрсетілетін қызметті берушінің кеңсесі арқылы немесе "электрондық үкімет" веб-порталы арқылы: www.egov.kz (бұдан әрі - портал)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құжаттар топтамасын күнтізбелік жылдың 30 тамызынан кешіктірмей, бірінші сыныпқа-күнтізбелік жылдың 1 маусымынан 30 тамызына дейін ұсынады.</w:t>
      </w:r>
    </w:p>
    <w:bookmarkEnd w:id="81"/>
    <w:p>
      <w:pPr>
        <w:spacing w:after="0"/>
        <w:ind w:left="0"/>
        <w:jc w:val="both"/>
      </w:pPr>
      <w:r>
        <w:rPr>
          <w:rFonts w:ascii="Times New Roman"/>
          <w:b w:val="false"/>
          <w:i w:val="false"/>
          <w:color w:val="000000"/>
          <w:sz w:val="28"/>
        </w:rPr>
        <w:t>
      Құжаттар тізбесінен көрсетілетін қызметті беруші кеңсесі арқылы көрсетілген кезде көрсетілетін қызметті беруші өтініш пен құжаттар тізбесін қабылдайды және көрсетілетін қызметті алушының құжаттарын көрсетілетін қызметті берушінің басшысына береді. Көрсетілетін қызметті берушінің кеңсе қызметкері көрсетілетін қызметті алушыға құжаттардың қабылданғаны туралы қолхат (еркін түрде) береді.</w:t>
      </w:r>
    </w:p>
    <w:p>
      <w:pPr>
        <w:spacing w:after="0"/>
        <w:ind w:left="0"/>
        <w:jc w:val="both"/>
      </w:pPr>
      <w:r>
        <w:rPr>
          <w:rFonts w:ascii="Times New Roman"/>
          <w:b w:val="false"/>
          <w:i w:val="false"/>
          <w:color w:val="000000"/>
          <w:sz w:val="28"/>
        </w:rPr>
        <w:t xml:space="preserve">
      Көрсетілетін қызметті алушы мемлекеттік қызметті алу үшін құжаттар топтамасын және (немесе) қолданылу мерзімі өткен құжаттарды толық ұсынбаған жағдайда, көрсетілетін қызметті берушінің кеңсе қызметкері мемлекеттік қызметті көрсетуден бас тартады және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нысан бойынша құжаттарды қабылдаудан бас тарту туралы хабарлама береді.</w:t>
      </w:r>
    </w:p>
    <w:bookmarkStart w:name="z100" w:id="82"/>
    <w:p>
      <w:pPr>
        <w:spacing w:after="0"/>
        <w:ind w:left="0"/>
        <w:jc w:val="both"/>
      </w:pPr>
      <w:r>
        <w:rPr>
          <w:rFonts w:ascii="Times New Roman"/>
          <w:b w:val="false"/>
          <w:i w:val="false"/>
          <w:color w:val="000000"/>
          <w:sz w:val="28"/>
        </w:rPr>
        <w:t>
      5. "Электрондық үкімет" веб-порталы арқылы жүгінген кезде www.egov.kz көрсетілетін қызметті алушы "Білім беру" бөлімінде электрондық мемлекеттік қызметті таңдауды, электрондық сұрау салу жолдарын толтыруды және құжаттар топтамасын бекітуді жүзеге асырады.</w:t>
      </w:r>
    </w:p>
    <w:bookmarkEnd w:id="82"/>
    <w:p>
      <w:pPr>
        <w:spacing w:after="0"/>
        <w:ind w:left="0"/>
        <w:jc w:val="both"/>
      </w:pPr>
      <w:r>
        <w:rPr>
          <w:rFonts w:ascii="Times New Roman"/>
          <w:b w:val="false"/>
          <w:i w:val="false"/>
          <w:color w:val="000000"/>
          <w:sz w:val="28"/>
        </w:rPr>
        <w:t xml:space="preserve">
      Көрсетілетін қызметті беруші үш жұмыс күні ішінде көрсетілетін қызметті алушының электрондық сұрау салуын өңдеуді (тексеруді, тіркеуді) жүзеге асырады және көрсетілетін қызметті алушының порталдағы "жеке кабинетіне"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құжаттарды қабылдау туралы хабарламаны не электрондық құжат нысанында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мемлекеттік қызмет көрсетуден бас тарту туралы дәлелді жауапты жолдайды.</w:t>
      </w:r>
    </w:p>
    <w:p>
      <w:pPr>
        <w:spacing w:after="0"/>
        <w:ind w:left="0"/>
        <w:jc w:val="both"/>
      </w:pPr>
      <w:r>
        <w:rPr>
          <w:rFonts w:ascii="Times New Roman"/>
          <w:b w:val="false"/>
          <w:i w:val="false"/>
          <w:color w:val="000000"/>
          <w:sz w:val="28"/>
        </w:rPr>
        <w:t>
      Көрсетілетін қызметті алушылардан ақпараттық жүйелерден алуға болатын құжаттарды талап етуге жол берілмейді.</w:t>
      </w:r>
    </w:p>
    <w:bookmarkStart w:name="z101" w:id="83"/>
    <w:p>
      <w:pPr>
        <w:spacing w:after="0"/>
        <w:ind w:left="0"/>
        <w:jc w:val="both"/>
      </w:pPr>
      <w:r>
        <w:rPr>
          <w:rFonts w:ascii="Times New Roman"/>
          <w:b w:val="false"/>
          <w:i w:val="false"/>
          <w:color w:val="000000"/>
          <w:sz w:val="28"/>
        </w:rPr>
        <w:t>
      6. Оқу жылы басталғаннан кейін арнайы білім беру ұйымына қабылдау үшін психологиялық-медициналық-педагогикалық консультацияның қорытындысы негіз болып табылады.</w:t>
      </w:r>
    </w:p>
    <w:bookmarkEnd w:id="83"/>
    <w:bookmarkStart w:name="z102" w:id="84"/>
    <w:p>
      <w:pPr>
        <w:spacing w:after="0"/>
        <w:ind w:left="0"/>
        <w:jc w:val="both"/>
      </w:pPr>
      <w:r>
        <w:rPr>
          <w:rFonts w:ascii="Times New Roman"/>
          <w:b w:val="false"/>
          <w:i w:val="false"/>
          <w:color w:val="000000"/>
          <w:sz w:val="28"/>
        </w:rPr>
        <w:t>
      7. Көрсетілетін қызметті алушының құжаттарын көрсетілетін қызметті берушінің басшысы оқыту сыныбын, тілін анықтау үшін қарайды. Басшы құжаттарды қарағаннан кейін баланы оқытуды ұйымдастыру үшін мамандарға береді.</w:t>
      </w:r>
    </w:p>
    <w:bookmarkEnd w:id="84"/>
    <w:bookmarkStart w:name="z103" w:id="85"/>
    <w:p>
      <w:pPr>
        <w:spacing w:after="0"/>
        <w:ind w:left="0"/>
        <w:jc w:val="both"/>
      </w:pPr>
      <w:r>
        <w:rPr>
          <w:rFonts w:ascii="Times New Roman"/>
          <w:b w:val="false"/>
          <w:i w:val="false"/>
          <w:color w:val="000000"/>
          <w:sz w:val="28"/>
        </w:rPr>
        <w:t>
      8. Көрсетілетін қызметті беруші арнайы білім беру ұйымына қабылдау туралы бұйрықты қалыптастырады.</w:t>
      </w:r>
    </w:p>
    <w:bookmarkEnd w:id="85"/>
    <w:bookmarkStart w:name="z104" w:id="86"/>
    <w:p>
      <w:pPr>
        <w:spacing w:after="0"/>
        <w:ind w:left="0"/>
        <w:jc w:val="both"/>
      </w:pPr>
      <w:r>
        <w:rPr>
          <w:rFonts w:ascii="Times New Roman"/>
          <w:b w:val="false"/>
          <w:i w:val="false"/>
          <w:color w:val="000000"/>
          <w:sz w:val="28"/>
        </w:rPr>
        <w:t xml:space="preserve">
      9. Заңының 5-бабының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
    <w:bookmarkEnd w:id="86"/>
    <w:bookmarkStart w:name="z105" w:id="87"/>
    <w:p>
      <w:pPr>
        <w:spacing w:after="0"/>
        <w:ind w:left="0"/>
        <w:jc w:val="left"/>
      </w:pPr>
      <w:r>
        <w:rPr>
          <w:rFonts w:ascii="Times New Roman"/>
          <w:b/>
          <w:i w:val="false"/>
          <w:color w:val="000000"/>
        </w:rPr>
        <w:t xml:space="preserve"> 3. Республикалық маңызы бар қаланың және астананың, ауданның (облыстық маңызы бар қаланың) жергілікті атқарушы органдарына көрсетілетін мемлекеттік қызметті берушінің және (немесе) оның мемлекеттік қызмет көрсету мәселелері бойынша лауазымды адамдарының шешімдеріне, әрекетіне (әрекетсіздігіне) шағымдану тәртібі</w:t>
      </w:r>
    </w:p>
    <w:bookmarkEnd w:id="87"/>
    <w:bookmarkStart w:name="z106" w:id="88"/>
    <w:p>
      <w:pPr>
        <w:spacing w:after="0"/>
        <w:ind w:left="0"/>
        <w:jc w:val="both"/>
      </w:pPr>
      <w:r>
        <w:rPr>
          <w:rFonts w:ascii="Times New Roman"/>
          <w:b w:val="false"/>
          <w:i w:val="false"/>
          <w:color w:val="000000"/>
          <w:sz w:val="28"/>
        </w:rPr>
        <w:t>
      10. Мемлекеттік қызметтер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 басшысының атына, мемлекеттік қызметтер көрсету сапасын бағалау және бақылау жөніндегі уәкілетті органға берілуі мүмкін.</w:t>
      </w:r>
    </w:p>
    <w:bookmarkEnd w:id="88"/>
    <w:p>
      <w:pPr>
        <w:spacing w:after="0"/>
        <w:ind w:left="0"/>
        <w:jc w:val="both"/>
      </w:pPr>
      <w:r>
        <w:rPr>
          <w:rFonts w:ascii="Times New Roman"/>
          <w:b w:val="false"/>
          <w:i w:val="false"/>
          <w:color w:val="000000"/>
          <w:sz w:val="28"/>
        </w:rPr>
        <w:t xml:space="preserve">
      "Мемлекеттік көрсетілетін қызметтер туралы" Қазақстан Республикасы Заңының 25-бабының </w:t>
      </w:r>
      <w:r>
        <w:rPr>
          <w:rFonts w:ascii="Times New Roman"/>
          <w:b w:val="false"/>
          <w:i w:val="false"/>
          <w:color w:val="000000"/>
          <w:sz w:val="28"/>
        </w:rPr>
        <w:t>2-тармағына</w:t>
      </w:r>
      <w:r>
        <w:rPr>
          <w:rFonts w:ascii="Times New Roman"/>
          <w:b w:val="false"/>
          <w:i w:val="false"/>
          <w:color w:val="000000"/>
          <w:sz w:val="28"/>
        </w:rPr>
        <w:t xml:space="preserve"> сәйкес тікелей мемлекеттік көрсетілетін қызметті көрсететін көрсетілетін қызметті берушінің атына келіп түскен көрсетілетін қызметті алушының шағымы тіркелген күнінен бастап бес жұмыс күні ішінде қаралуға жатады.</w:t>
      </w:r>
    </w:p>
    <w:p>
      <w:pPr>
        <w:spacing w:after="0"/>
        <w:ind w:left="0"/>
        <w:jc w:val="both"/>
      </w:pPr>
      <w:r>
        <w:rPr>
          <w:rFonts w:ascii="Times New Roman"/>
          <w:b w:val="false"/>
          <w:i w:val="false"/>
          <w:color w:val="000000"/>
          <w:sz w:val="28"/>
        </w:rPr>
        <w:t>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қаралуға жатады.</w:t>
      </w:r>
    </w:p>
    <w:bookmarkStart w:name="z107" w:id="89"/>
    <w:p>
      <w:pPr>
        <w:spacing w:after="0"/>
        <w:ind w:left="0"/>
        <w:jc w:val="both"/>
      </w:pPr>
      <w:r>
        <w:rPr>
          <w:rFonts w:ascii="Times New Roman"/>
          <w:b w:val="false"/>
          <w:i w:val="false"/>
          <w:color w:val="000000"/>
          <w:sz w:val="28"/>
        </w:rPr>
        <w:t>
      11.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bookmarkEnd w:id="8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"Арнайы жалпы білім беретін </w:t>
            </w:r>
            <w:r>
              <w:br/>
            </w:r>
            <w:r>
              <w:rPr>
                <w:rFonts w:ascii="Times New Roman"/>
                <w:b w:val="false"/>
                <w:i w:val="false"/>
                <w:color w:val="000000"/>
                <w:sz w:val="20"/>
              </w:rPr>
              <w:t xml:space="preserve">оқу бағдарламалары бойынша </w:t>
            </w:r>
            <w:r>
              <w:br/>
            </w:r>
            <w:r>
              <w:rPr>
                <w:rFonts w:ascii="Times New Roman"/>
                <w:b w:val="false"/>
                <w:i w:val="false"/>
                <w:color w:val="000000"/>
                <w:sz w:val="20"/>
              </w:rPr>
              <w:t xml:space="preserve">оқыту үшін мүмкіндіктері </w:t>
            </w:r>
            <w:r>
              <w:br/>
            </w:r>
            <w:r>
              <w:rPr>
                <w:rFonts w:ascii="Times New Roman"/>
                <w:b w:val="false"/>
                <w:i w:val="false"/>
                <w:color w:val="000000"/>
                <w:sz w:val="20"/>
              </w:rPr>
              <w:t xml:space="preserve">шектеулі балалардың </w:t>
            </w:r>
            <w:r>
              <w:br/>
            </w:r>
            <w:r>
              <w:rPr>
                <w:rFonts w:ascii="Times New Roman"/>
                <w:b w:val="false"/>
                <w:i w:val="false"/>
                <w:color w:val="000000"/>
                <w:sz w:val="20"/>
              </w:rPr>
              <w:t xml:space="preserve">құжаттарын қабылдау және </w:t>
            </w:r>
            <w:r>
              <w:br/>
            </w:r>
            <w:r>
              <w:rPr>
                <w:rFonts w:ascii="Times New Roman"/>
                <w:b w:val="false"/>
                <w:i w:val="false"/>
                <w:color w:val="000000"/>
                <w:sz w:val="20"/>
              </w:rPr>
              <w:t xml:space="preserve">арнайы білім беру ұйымдарына </w:t>
            </w:r>
            <w:r>
              <w:br/>
            </w:r>
            <w:r>
              <w:rPr>
                <w:rFonts w:ascii="Times New Roman"/>
                <w:b w:val="false"/>
                <w:i w:val="false"/>
                <w:color w:val="000000"/>
                <w:sz w:val="20"/>
              </w:rPr>
              <w:t xml:space="preserve">қабылдау" мемлекеттік </w:t>
            </w:r>
            <w:r>
              <w:br/>
            </w:r>
            <w:r>
              <w:rPr>
                <w:rFonts w:ascii="Times New Roman"/>
                <w:b w:val="false"/>
                <w:i w:val="false"/>
                <w:color w:val="000000"/>
                <w:sz w:val="20"/>
              </w:rPr>
              <w:t xml:space="preserve">көрсетілетін қызмет қағидасына </w:t>
            </w:r>
            <w:r>
              <w:br/>
            </w:r>
            <w:r>
              <w:rPr>
                <w:rFonts w:ascii="Times New Roman"/>
                <w:b w:val="false"/>
                <w:i w:val="false"/>
                <w:color w:val="000000"/>
                <w:sz w:val="20"/>
              </w:rPr>
              <w:t>1-қосымша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47"/>
        <w:gridCol w:w="1921"/>
        <w:gridCol w:w="9832"/>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жалпы білім беретін оқу бағдарламалары бойынша оқыту үшін мүмкіндіктері шектеулі балалардың құжаттарын қабылдау және арнайы білім беру ұйымдарына қабылдау" мемлекеттік көрсетілетін қызметі стандарты</w:t>
            </w:r>
          </w:p>
        </w:tc>
      </w:tr>
      <w:tr>
        <w:trPr>
          <w:trHeight w:val="30" w:hRule="atLeast"/>
        </w:trPr>
        <w:tc>
          <w:tcPr>
            <w:tcW w:w="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98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білім беру ұйымдары</w:t>
            </w:r>
          </w:p>
        </w:tc>
      </w:tr>
      <w:tr>
        <w:trPr>
          <w:trHeight w:val="30" w:hRule="atLeast"/>
        </w:trPr>
        <w:tc>
          <w:tcPr>
            <w:tcW w:w="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 (қол жеткізу арналары)</w:t>
            </w:r>
          </w:p>
        </w:tc>
        <w:tc>
          <w:tcPr>
            <w:tcW w:w="98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арнайы білім беру ұйымдары</w:t>
            </w:r>
            <w:r>
              <w:br/>
            </w:r>
            <w:r>
              <w:rPr>
                <w:rFonts w:ascii="Times New Roman"/>
                <w:b w:val="false"/>
                <w:i w:val="false"/>
                <w:color w:val="000000"/>
                <w:sz w:val="20"/>
              </w:rPr>
              <w:t>
- "электрондық үкіметтің" веб-порталы: www.egov.kz</w:t>
            </w:r>
          </w:p>
        </w:tc>
      </w:tr>
      <w:tr>
        <w:trPr>
          <w:trHeight w:val="30" w:hRule="atLeast"/>
        </w:trPr>
        <w:tc>
          <w:tcPr>
            <w:tcW w:w="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98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құжаттар топтамасын тапсырған сәттен бастап:</w:t>
            </w:r>
            <w:r>
              <w:br/>
            </w:r>
            <w:r>
              <w:rPr>
                <w:rFonts w:ascii="Times New Roman"/>
                <w:b w:val="false"/>
                <w:i w:val="false"/>
                <w:color w:val="000000"/>
                <w:sz w:val="20"/>
              </w:rPr>
              <w:t>
1) арнайы білім беру ұйымына қабылдау үшін — күнтізбелік жылдың 30 тамызынан кешіктірмей, бірінші сыныпқа — күнтізбелік жылдың 1 шілдесінен бастап 30 тамызы аралығында;</w:t>
            </w:r>
            <w:r>
              <w:br/>
            </w:r>
            <w:r>
              <w:rPr>
                <w:rFonts w:ascii="Times New Roman"/>
                <w:b w:val="false"/>
                <w:i w:val="false"/>
                <w:color w:val="000000"/>
                <w:sz w:val="20"/>
              </w:rPr>
              <w:t xml:space="preserve">
2) көрсетілетін қызметті алушының көрсетілетін қызметті берушіге құжаттар топтамасын тапсыруы үшін күтудің рұқсат етілген ең ұзақ уақыты 15 минуттан аспайды; </w:t>
            </w:r>
            <w:r>
              <w:br/>
            </w:r>
            <w:r>
              <w:rPr>
                <w:rFonts w:ascii="Times New Roman"/>
                <w:b w:val="false"/>
                <w:i w:val="false"/>
                <w:color w:val="000000"/>
                <w:sz w:val="20"/>
              </w:rPr>
              <w:t>
3) көрсетілетін қызметті алушыға қызмет көрсетудің рұқсат етілген ең ұзақ уақыты 15 минуттан аспайды.</w:t>
            </w:r>
          </w:p>
        </w:tc>
      </w:tr>
      <w:tr>
        <w:trPr>
          <w:trHeight w:val="30" w:hRule="atLeast"/>
        </w:trPr>
        <w:tc>
          <w:tcPr>
            <w:tcW w:w="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нысаны</w:t>
            </w:r>
          </w:p>
        </w:tc>
        <w:tc>
          <w:tcPr>
            <w:tcW w:w="98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(ішінара автоматтандырылған)</w:t>
            </w:r>
            <w:r>
              <w:br/>
            </w:r>
            <w:r>
              <w:rPr>
                <w:rFonts w:ascii="Times New Roman"/>
                <w:b w:val="false"/>
                <w:i w:val="false"/>
                <w:color w:val="000000"/>
                <w:sz w:val="20"/>
              </w:rPr>
              <w:t>
Қағаз түрінде</w:t>
            </w:r>
          </w:p>
        </w:tc>
      </w:tr>
      <w:tr>
        <w:trPr>
          <w:trHeight w:val="30" w:hRule="atLeast"/>
        </w:trPr>
        <w:tc>
          <w:tcPr>
            <w:tcW w:w="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98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r>
              <w:br/>
            </w:r>
            <w:r>
              <w:rPr>
                <w:rFonts w:ascii="Times New Roman"/>
                <w:b w:val="false"/>
                <w:i w:val="false"/>
                <w:color w:val="000000"/>
                <w:sz w:val="20"/>
              </w:rPr>
              <w:t>
1) құжаттарды қабылдау туралы қолхат (еркін түрде);</w:t>
            </w:r>
            <w:r>
              <w:br/>
            </w:r>
            <w:r>
              <w:rPr>
                <w:rFonts w:ascii="Times New Roman"/>
                <w:b w:val="false"/>
                <w:i w:val="false"/>
                <w:color w:val="000000"/>
                <w:sz w:val="20"/>
              </w:rPr>
              <w:t>
2) арнаулы білім беру ұйымына қабылдау туралы бұйрық.</w:t>
            </w:r>
            <w:r>
              <w:br/>
            </w:r>
            <w:r>
              <w:rPr>
                <w:rFonts w:ascii="Times New Roman"/>
                <w:b w:val="false"/>
                <w:i w:val="false"/>
                <w:color w:val="000000"/>
                <w:sz w:val="20"/>
              </w:rPr>
              <w:t>
Мемлекеттік қызметті көрсету нәтижесін ұсыну түрі: электрондық және (немесе) қағаз түрінде.</w:t>
            </w:r>
            <w:r>
              <w:br/>
            </w:r>
            <w:r>
              <w:rPr>
                <w:rFonts w:ascii="Times New Roman"/>
                <w:b w:val="false"/>
                <w:i w:val="false"/>
                <w:color w:val="000000"/>
                <w:sz w:val="20"/>
              </w:rPr>
              <w:t>
Порталда мемлекеттік қызметті көрсету нәтижесі электрондық құжат нысанында көрсетілетін қызметті алушының "жеке кабинетінде" жолданады және сақталады.</w:t>
            </w:r>
          </w:p>
        </w:tc>
      </w:tr>
      <w:tr>
        <w:trPr>
          <w:trHeight w:val="30" w:hRule="atLeast"/>
        </w:trPr>
        <w:tc>
          <w:tcPr>
            <w:tcW w:w="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8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жеке тұлғаларға тегін көрсетіледі.</w:t>
            </w:r>
          </w:p>
        </w:tc>
      </w:tr>
      <w:tr>
        <w:trPr>
          <w:trHeight w:val="30" w:hRule="atLeast"/>
        </w:trPr>
        <w:tc>
          <w:tcPr>
            <w:tcW w:w="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98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беруші: Қазақстан Республикасының еңбек заңнамасына сәйкес демалыс және мереке күндерін қоспағанда, дүйсенбі - жұма аралығында сағат 13.00-ден 14.30-ға дейінгі түскі үзіліспен сағат 09.00-ден 18.30-ға дейін.</w:t>
            </w:r>
            <w:r>
              <w:br/>
            </w:r>
            <w:r>
              <w:rPr>
                <w:rFonts w:ascii="Times New Roman"/>
                <w:b w:val="false"/>
                <w:i w:val="false"/>
                <w:color w:val="000000"/>
                <w:sz w:val="20"/>
              </w:rPr>
              <w:t>
Өтініш қабылдау және нәтижесін беру сағат 13.00-ден 14.30-ға дейінгі түскі үзіліспен сағат 09.00-ден 17.30-ға дейін атқарылады.</w:t>
            </w:r>
            <w:r>
              <w:br/>
            </w:r>
            <w:r>
              <w:rPr>
                <w:rFonts w:ascii="Times New Roman"/>
                <w:b w:val="false"/>
                <w:i w:val="false"/>
                <w:color w:val="000000"/>
                <w:sz w:val="20"/>
              </w:rPr>
              <w:t>
Алдын ала жазылу және жеделдетіп қызмет көрсету қарастырылмаған.</w:t>
            </w:r>
            <w:r>
              <w:br/>
            </w:r>
            <w:r>
              <w:rPr>
                <w:rFonts w:ascii="Times New Roman"/>
                <w:b w:val="false"/>
                <w:i w:val="false"/>
                <w:color w:val="000000"/>
                <w:sz w:val="20"/>
              </w:rPr>
              <w:t xml:space="preserve">
Портал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өтініш жасаған жағдайда Қазақстан Республикасының еңбек заңнамасына және "Қазақстан Республикасындағы мерекелер туралы" Қазақстан Республикасының 2001 жылғы 13 желтоқсандағы заңының </w:t>
            </w:r>
            <w:r>
              <w:rPr>
                <w:rFonts w:ascii="Times New Roman"/>
                <w:b w:val="false"/>
                <w:i w:val="false"/>
                <w:color w:val="000000"/>
                <w:sz w:val="20"/>
              </w:rPr>
              <w:t>5-бабына</w:t>
            </w:r>
            <w:r>
              <w:rPr>
                <w:rFonts w:ascii="Times New Roman"/>
                <w:b w:val="false"/>
                <w:i w:val="false"/>
                <w:color w:val="000000"/>
                <w:sz w:val="20"/>
              </w:rPr>
              <w:t xml:space="preserve"> сәйкес өтініштер қабылдау және мемлекеттік көрсетілетін қызмет нәтижесін беру келесі жұмыс күні жүзеге асырылады).</w:t>
            </w:r>
            <w:r>
              <w:br/>
            </w:r>
            <w:r>
              <w:rPr>
                <w:rFonts w:ascii="Times New Roman"/>
                <w:b w:val="false"/>
                <w:i w:val="false"/>
                <w:color w:val="000000"/>
                <w:sz w:val="20"/>
              </w:rPr>
              <w:t xml:space="preserve">
Мемлекеттік қызмет көрсету орындарының мекенжайлары: </w:t>
            </w:r>
            <w:r>
              <w:br/>
            </w:r>
            <w:r>
              <w:rPr>
                <w:rFonts w:ascii="Times New Roman"/>
                <w:b w:val="false"/>
                <w:i w:val="false"/>
                <w:color w:val="000000"/>
                <w:sz w:val="20"/>
              </w:rPr>
              <w:t xml:space="preserve">
1) көрсетілетін қызметті берушінің интернет-ресурсында; </w:t>
            </w:r>
            <w:r>
              <w:br/>
            </w:r>
            <w:r>
              <w:rPr>
                <w:rFonts w:ascii="Times New Roman"/>
                <w:b w:val="false"/>
                <w:i w:val="false"/>
                <w:color w:val="000000"/>
                <w:sz w:val="20"/>
              </w:rPr>
              <w:t>
2) www.egov.kz порталында орналасқан.</w:t>
            </w:r>
          </w:p>
        </w:tc>
      </w:tr>
      <w:tr>
        <w:trPr>
          <w:trHeight w:val="30" w:hRule="atLeast"/>
        </w:trPr>
        <w:tc>
          <w:tcPr>
            <w:tcW w:w="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үшін қажетті құжаттар тізбесі</w:t>
            </w:r>
          </w:p>
        </w:tc>
        <w:tc>
          <w:tcPr>
            <w:tcW w:w="98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 көрсетілетін қызметті берушіге жүгінген кезде:</w:t>
            </w:r>
            <w:r>
              <w:br/>
            </w:r>
            <w:r>
              <w:rPr>
                <w:rFonts w:ascii="Times New Roman"/>
                <w:b w:val="false"/>
                <w:i w:val="false"/>
                <w:color w:val="000000"/>
                <w:sz w:val="20"/>
              </w:rPr>
              <w:t>
1) көрсетілетін қызметті алушының ата-анасының немесе өзге де заңды өкілінің арнаулы білім беру ұйымына қабылдау туралы өтініші (еркін түрде).</w:t>
            </w:r>
            <w:r>
              <w:br/>
            </w:r>
            <w:r>
              <w:rPr>
                <w:rFonts w:ascii="Times New Roman"/>
                <w:b w:val="false"/>
                <w:i w:val="false"/>
                <w:color w:val="000000"/>
                <w:sz w:val="20"/>
              </w:rPr>
              <w:t>
2) психологиялық-медициналық-педагогикалық консультацияның қорытындысы.</w:t>
            </w:r>
            <w:r>
              <w:br/>
            </w:r>
            <w:r>
              <w:rPr>
                <w:rFonts w:ascii="Times New Roman"/>
                <w:b w:val="false"/>
                <w:i w:val="false"/>
                <w:color w:val="000000"/>
                <w:sz w:val="20"/>
              </w:rPr>
              <w:t>
Көрсетілетін қызметті алушы портал арқылы көрсетілетін қызметті берушіге жүгінген кезде:</w:t>
            </w:r>
            <w:r>
              <w:br/>
            </w:r>
            <w:r>
              <w:rPr>
                <w:rFonts w:ascii="Times New Roman"/>
                <w:b w:val="false"/>
                <w:i w:val="false"/>
                <w:color w:val="000000"/>
                <w:sz w:val="20"/>
              </w:rPr>
              <w:t>
1) көрсетілетін қызметті алушының ата-анасының немесе өзге заңды өкілінің арнаулы білім беру ұйымына қабылдау туралы өтініші (еркін түрде););</w:t>
            </w:r>
            <w:r>
              <w:br/>
            </w:r>
            <w:r>
              <w:rPr>
                <w:rFonts w:ascii="Times New Roman"/>
                <w:b w:val="false"/>
                <w:i w:val="false"/>
                <w:color w:val="000000"/>
                <w:sz w:val="20"/>
              </w:rPr>
              <w:t>
2) психологиялық-медициналық-педагогикалық консультацияның қорытындысы.</w:t>
            </w:r>
            <w:r>
              <w:br/>
            </w:r>
            <w:r>
              <w:rPr>
                <w:rFonts w:ascii="Times New Roman"/>
                <w:b w:val="false"/>
                <w:i w:val="false"/>
                <w:color w:val="000000"/>
                <w:sz w:val="20"/>
              </w:rPr>
              <w:t>
Көрсетілетін қызметті алушылардан ақпараттық жүйелерден алуға болатын құжаттарды талап етуге жол берілмейді.</w:t>
            </w:r>
            <w:r>
              <w:br/>
            </w:r>
            <w:r>
              <w:rPr>
                <w:rFonts w:ascii="Times New Roman"/>
                <w:b w:val="false"/>
                <w:i w:val="false"/>
                <w:color w:val="000000"/>
                <w:sz w:val="20"/>
              </w:rPr>
              <w:t>
 Көрсетілген қызметті беруші мемлекеттік қызметтерді көрсету кезінде ақпараттық жүйелердегі заңмен қорғалатын құпиялардың қатарына кіретін мәліметтерді пайдалануға көрсетілетін қызметтерді алушының келісімін, егер Қазақстан Республикасының заңдарында өзгеше көзделмесе, алады.</w:t>
            </w:r>
          </w:p>
        </w:tc>
      </w:tr>
      <w:tr>
        <w:trPr>
          <w:trHeight w:val="30" w:hRule="atLeast"/>
        </w:trPr>
        <w:tc>
          <w:tcPr>
            <w:tcW w:w="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98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 үшін көрсетілетін қызметті алушы құжаттардың толық емес тізбесін және (немесе) қолданылу мерзімі өтіп кеткен құжаттарды ұсынған жағдайларда, көрсетілетін қызметті беруші өтініштерді қабылдаудан бас тартады және осы мемлекеттік көрсетілетін қызмет қағидаларының 2-қосымшасына сәйкес нысан бойынша құжаттарды қабылдаудан бас тарту туралы хабарлама береді.</w:t>
            </w:r>
          </w:p>
        </w:tc>
      </w:tr>
      <w:tr>
        <w:trPr>
          <w:trHeight w:val="30" w:hRule="atLeast"/>
        </w:trPr>
        <w:tc>
          <w:tcPr>
            <w:tcW w:w="5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оның ішінде электрондық нысанда және Мемлекеттік корпорация арқылы көрсету ерекшеліктері ескеріле отырып қойылатын өзге де талаптар</w:t>
            </w:r>
          </w:p>
        </w:tc>
        <w:tc>
          <w:tcPr>
            <w:tcW w:w="98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 мемлекеттік қызмет көрсету тәртібі және жағдайы туралы ақпаратты мемлекеттік қызмет көрсету мәселесі бойынша бірыңғай байланыс орталығы арқылы алу мүмкіндігіне ие.</w:t>
            </w:r>
            <w:r>
              <w:br/>
            </w:r>
            <w:r>
              <w:rPr>
                <w:rFonts w:ascii="Times New Roman"/>
                <w:b w:val="false"/>
                <w:i w:val="false"/>
                <w:color w:val="000000"/>
                <w:sz w:val="20"/>
              </w:rPr>
              <w:t>
Көрсетілетін қызметті берушінің мемлекеттік қызметті көрсету мәселелері бойынша ақпараттық қызметінің байланыс телефондары Министрліктің www.edu.gov.kz интернет-ресурсында "Мемлекеттік көрсетілетін қызметтер" бөлімінде орналастырылған. Мемлекеттік қызмет көрсету мәселелері бойынша Бірыңғай байланыс орталығы: 8-800-080-7777, 1414.</w:t>
            </w:r>
            <w:r>
              <w:br/>
            </w:r>
            <w:r>
              <w:rPr>
                <w:rFonts w:ascii="Times New Roman"/>
                <w:b w:val="false"/>
                <w:i w:val="false"/>
                <w:color w:val="000000"/>
                <w:sz w:val="20"/>
              </w:rPr>
              <w:t>
Көрсетілетін қызметті алушының ЭЦҚ болған жағдайда Мемлекеттік көрсетілетін қызметті портал арқылы электрондық нысанда алуға мүмкіндігі бар.</w:t>
            </w:r>
            <w:r>
              <w:br/>
            </w:r>
            <w:r>
              <w:rPr>
                <w:rFonts w:ascii="Times New Roman"/>
                <w:b w:val="false"/>
                <w:i w:val="false"/>
                <w:color w:val="000000"/>
                <w:sz w:val="20"/>
              </w:rPr>
              <w:t>
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r>
              <w:br/>
            </w:r>
            <w:r>
              <w:rPr>
                <w:rFonts w:ascii="Times New Roman"/>
                <w:b w:val="false"/>
                <w:i w:val="false"/>
                <w:color w:val="000000"/>
                <w:sz w:val="20"/>
              </w:rPr>
              <w:t>
Порталдағы "жеке кабинеттен" ұсынылған мәліметтер сұратылып отырған тұлғаның келісімі болған жағдайда, сондай-ақ порталдағы хабарламаға жауап ретінде бір реттік парольді беру жолымен немесе қысқа мәтіндік хабарламаны жіберу жолымен субъектінің порталда тіркелген ұялы байланыстың абоненттік нөмірі арқылы үшінші тұлғалардың электрондық сұрау салуы.</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"Арнайы жалпы білім беретін </w:t>
            </w:r>
            <w:r>
              <w:br/>
            </w:r>
            <w:r>
              <w:rPr>
                <w:rFonts w:ascii="Times New Roman"/>
                <w:b w:val="false"/>
                <w:i w:val="false"/>
                <w:color w:val="000000"/>
                <w:sz w:val="20"/>
              </w:rPr>
              <w:t xml:space="preserve">оқу бағдарламалары бойынша </w:t>
            </w:r>
            <w:r>
              <w:br/>
            </w:r>
            <w:r>
              <w:rPr>
                <w:rFonts w:ascii="Times New Roman"/>
                <w:b w:val="false"/>
                <w:i w:val="false"/>
                <w:color w:val="000000"/>
                <w:sz w:val="20"/>
              </w:rPr>
              <w:t xml:space="preserve">оқыту үшін мүмкіндіктері </w:t>
            </w:r>
            <w:r>
              <w:br/>
            </w:r>
            <w:r>
              <w:rPr>
                <w:rFonts w:ascii="Times New Roman"/>
                <w:b w:val="false"/>
                <w:i w:val="false"/>
                <w:color w:val="000000"/>
                <w:sz w:val="20"/>
              </w:rPr>
              <w:t xml:space="preserve">шектеулі балалардың </w:t>
            </w:r>
            <w:r>
              <w:br/>
            </w:r>
            <w:r>
              <w:rPr>
                <w:rFonts w:ascii="Times New Roman"/>
                <w:b w:val="false"/>
                <w:i w:val="false"/>
                <w:color w:val="000000"/>
                <w:sz w:val="20"/>
              </w:rPr>
              <w:t xml:space="preserve">құжаттарын қабылдау және </w:t>
            </w:r>
            <w:r>
              <w:br/>
            </w:r>
            <w:r>
              <w:rPr>
                <w:rFonts w:ascii="Times New Roman"/>
                <w:b w:val="false"/>
                <w:i w:val="false"/>
                <w:color w:val="000000"/>
                <w:sz w:val="20"/>
              </w:rPr>
              <w:t xml:space="preserve">арнайы білім беру ұйымдарына </w:t>
            </w:r>
            <w:r>
              <w:br/>
            </w:r>
            <w:r>
              <w:rPr>
                <w:rFonts w:ascii="Times New Roman"/>
                <w:b w:val="false"/>
                <w:i w:val="false"/>
                <w:color w:val="000000"/>
                <w:sz w:val="20"/>
              </w:rPr>
              <w:t xml:space="preserve">қабылдау" мемлекеттік </w:t>
            </w:r>
            <w:r>
              <w:br/>
            </w:r>
            <w:r>
              <w:rPr>
                <w:rFonts w:ascii="Times New Roman"/>
                <w:b w:val="false"/>
                <w:i w:val="false"/>
                <w:color w:val="000000"/>
                <w:sz w:val="20"/>
              </w:rPr>
              <w:t xml:space="preserve">көрсетілетін қызмет қағидасына </w:t>
            </w:r>
            <w:r>
              <w:br/>
            </w:r>
            <w:r>
              <w:rPr>
                <w:rFonts w:ascii="Times New Roman"/>
                <w:b w:val="false"/>
                <w:i w:val="false"/>
                <w:color w:val="000000"/>
                <w:sz w:val="20"/>
              </w:rPr>
              <w:t>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Нысаны</w:t>
            </w:r>
          </w:p>
        </w:tc>
      </w:tr>
    </w:tbl>
    <w:p>
      <w:pPr>
        <w:spacing w:after="0"/>
        <w:ind w:left="0"/>
        <w:jc w:val="both"/>
      </w:pPr>
      <w:r>
        <w:rPr>
          <w:rFonts w:ascii="Times New Roman"/>
          <w:b w:val="false"/>
          <w:i w:val="false"/>
          <w:color w:val="000000"/>
          <w:sz w:val="28"/>
        </w:rPr>
        <w:t xml:space="preserve">
      (Тегі, аты, әкесінің аты (болған кезде) </w:t>
      </w:r>
    </w:p>
    <w:p>
      <w:pPr>
        <w:spacing w:after="0"/>
        <w:ind w:left="0"/>
        <w:jc w:val="both"/>
      </w:pPr>
      <w:r>
        <w:rPr>
          <w:rFonts w:ascii="Times New Roman"/>
          <w:b w:val="false"/>
          <w:i w:val="false"/>
          <w:color w:val="000000"/>
          <w:sz w:val="28"/>
        </w:rPr>
        <w:t xml:space="preserve">
      немесе ұйымның атауы </w:t>
      </w:r>
    </w:p>
    <w:p>
      <w:pPr>
        <w:spacing w:after="0"/>
        <w:ind w:left="0"/>
        <w:jc w:val="both"/>
      </w:pPr>
      <w:r>
        <w:rPr>
          <w:rFonts w:ascii="Times New Roman"/>
          <w:b w:val="false"/>
          <w:i w:val="false"/>
          <w:color w:val="000000"/>
          <w:sz w:val="28"/>
        </w:rPr>
        <w:t xml:space="preserve">
      көрсетілетін қызметті алушы) ________________ </w:t>
      </w:r>
    </w:p>
    <w:p>
      <w:pPr>
        <w:spacing w:after="0"/>
        <w:ind w:left="0"/>
        <w:jc w:val="both"/>
      </w:pPr>
      <w:r>
        <w:rPr>
          <w:rFonts w:ascii="Times New Roman"/>
          <w:b w:val="false"/>
          <w:i w:val="false"/>
          <w:color w:val="000000"/>
          <w:sz w:val="28"/>
        </w:rPr>
        <w:t>
      (көрсетілетін қызметті алушының мекенжайы)</w:t>
      </w:r>
    </w:p>
    <w:p>
      <w:pPr>
        <w:spacing w:after="0"/>
        <w:ind w:left="0"/>
        <w:jc w:val="left"/>
      </w:pPr>
      <w:r>
        <w:rPr>
          <w:rFonts w:ascii="Times New Roman"/>
          <w:b/>
          <w:i w:val="false"/>
          <w:color w:val="000000"/>
        </w:rPr>
        <w:t xml:space="preserve"> ________________________________________________________________  [МО атауы]</w:t>
      </w:r>
    </w:p>
    <w:bookmarkStart w:name="z110" w:id="90"/>
    <w:p>
      <w:pPr>
        <w:spacing w:after="0"/>
        <w:ind w:left="0"/>
        <w:jc w:val="left"/>
      </w:pPr>
      <w:r>
        <w:rPr>
          <w:rFonts w:ascii="Times New Roman"/>
          <w:b/>
          <w:i w:val="false"/>
          <w:color w:val="000000"/>
        </w:rPr>
        <w:t xml:space="preserve"> Бас тарту туралы  ХАБАРЛАМА</w:t>
      </w:r>
    </w:p>
    <w:bookmarkEnd w:id="90"/>
    <w:p>
      <w:pPr>
        <w:spacing w:after="0"/>
        <w:ind w:left="0"/>
        <w:jc w:val="both"/>
      </w:pPr>
      <w:r>
        <w:rPr>
          <w:rFonts w:ascii="Times New Roman"/>
          <w:b w:val="false"/>
          <w:i w:val="false"/>
          <w:color w:val="000000"/>
          <w:sz w:val="28"/>
        </w:rPr>
        <w:t>
      Құрметті: [Оқушының аты-жөні]</w:t>
      </w:r>
    </w:p>
    <w:p>
      <w:pPr>
        <w:spacing w:after="0"/>
        <w:ind w:left="0"/>
        <w:jc w:val="both"/>
      </w:pPr>
      <w:r>
        <w:rPr>
          <w:rFonts w:ascii="Times New Roman"/>
          <w:b w:val="false"/>
          <w:i w:val="false"/>
          <w:color w:val="000000"/>
          <w:sz w:val="28"/>
        </w:rPr>
        <w:t>
      [Білім беру ұйымының атауы], [сынып, оқу тілі] оқуға қабылдау үшін құжаттар ҚАБЫЛДАНБАЙДЫ.</w:t>
      </w:r>
    </w:p>
    <w:p>
      <w:pPr>
        <w:spacing w:after="0"/>
        <w:ind w:left="0"/>
        <w:jc w:val="both"/>
      </w:pPr>
      <w:r>
        <w:rPr>
          <w:rFonts w:ascii="Times New Roman"/>
          <w:b w:val="false"/>
          <w:i w:val="false"/>
          <w:color w:val="000000"/>
          <w:sz w:val="28"/>
        </w:rPr>
        <w:t>
      Себебі_______________________________________________________________</w:t>
      </w:r>
    </w:p>
    <w:p>
      <w:pPr>
        <w:spacing w:after="0"/>
        <w:ind w:left="0"/>
        <w:jc w:val="both"/>
      </w:pPr>
      <w:r>
        <w:rPr>
          <w:rFonts w:ascii="Times New Roman"/>
          <w:b w:val="false"/>
          <w:i w:val="false"/>
          <w:color w:val="000000"/>
          <w:sz w:val="28"/>
        </w:rPr>
        <w:t>
      Түсіндіру үшін қабылдау коммисиясына [білім беру ұйымының атауы] хабарласуларыңызды сұраймыз</w:t>
      </w:r>
    </w:p>
    <w:p>
      <w:pPr>
        <w:spacing w:after="0"/>
        <w:ind w:left="0"/>
        <w:jc w:val="both"/>
      </w:pPr>
      <w:r>
        <w:rPr>
          <w:rFonts w:ascii="Times New Roman"/>
          <w:b w:val="false"/>
          <w:i w:val="false"/>
          <w:color w:val="000000"/>
          <w:sz w:val="28"/>
        </w:rPr>
        <w:t>
      Мекенжай____________________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"Арнайы жалпы білім беретін </w:t>
            </w:r>
            <w:r>
              <w:br/>
            </w:r>
            <w:r>
              <w:rPr>
                <w:rFonts w:ascii="Times New Roman"/>
                <w:b w:val="false"/>
                <w:i w:val="false"/>
                <w:color w:val="000000"/>
                <w:sz w:val="20"/>
              </w:rPr>
              <w:t xml:space="preserve">оқу бағдарламалары бойынша </w:t>
            </w:r>
            <w:r>
              <w:br/>
            </w:r>
            <w:r>
              <w:rPr>
                <w:rFonts w:ascii="Times New Roman"/>
                <w:b w:val="false"/>
                <w:i w:val="false"/>
                <w:color w:val="000000"/>
                <w:sz w:val="20"/>
              </w:rPr>
              <w:t xml:space="preserve">оқыту үшін мүмкіндіктері </w:t>
            </w:r>
            <w:r>
              <w:br/>
            </w:r>
            <w:r>
              <w:rPr>
                <w:rFonts w:ascii="Times New Roman"/>
                <w:b w:val="false"/>
                <w:i w:val="false"/>
                <w:color w:val="000000"/>
                <w:sz w:val="20"/>
              </w:rPr>
              <w:t xml:space="preserve">шектеулі балалардың </w:t>
            </w:r>
            <w:r>
              <w:br/>
            </w:r>
            <w:r>
              <w:rPr>
                <w:rFonts w:ascii="Times New Roman"/>
                <w:b w:val="false"/>
                <w:i w:val="false"/>
                <w:color w:val="000000"/>
                <w:sz w:val="20"/>
              </w:rPr>
              <w:t xml:space="preserve">құжаттарын қабылдау және </w:t>
            </w:r>
            <w:r>
              <w:br/>
            </w:r>
            <w:r>
              <w:rPr>
                <w:rFonts w:ascii="Times New Roman"/>
                <w:b w:val="false"/>
                <w:i w:val="false"/>
                <w:color w:val="000000"/>
                <w:sz w:val="20"/>
              </w:rPr>
              <w:t xml:space="preserve">арнайы білім беру ұйымдарына </w:t>
            </w:r>
            <w:r>
              <w:br/>
            </w:r>
            <w:r>
              <w:rPr>
                <w:rFonts w:ascii="Times New Roman"/>
                <w:b w:val="false"/>
                <w:i w:val="false"/>
                <w:color w:val="000000"/>
                <w:sz w:val="20"/>
              </w:rPr>
              <w:t xml:space="preserve">қабылдау" мемлекеттік </w:t>
            </w:r>
            <w:r>
              <w:br/>
            </w:r>
            <w:r>
              <w:rPr>
                <w:rFonts w:ascii="Times New Roman"/>
                <w:b w:val="false"/>
                <w:i w:val="false"/>
                <w:color w:val="000000"/>
                <w:sz w:val="20"/>
              </w:rPr>
              <w:t xml:space="preserve">көрсетілетін қызмет қағидасына </w:t>
            </w:r>
            <w:r>
              <w:br/>
            </w:r>
            <w:r>
              <w:rPr>
                <w:rFonts w:ascii="Times New Roman"/>
                <w:b w:val="false"/>
                <w:i w:val="false"/>
                <w:color w:val="000000"/>
                <w:sz w:val="20"/>
              </w:rPr>
              <w:t>3-қосымша</w:t>
            </w:r>
          </w:p>
        </w:tc>
      </w:tr>
    </w:tbl>
    <w:p>
      <w:pPr>
        <w:spacing w:after="0"/>
        <w:ind w:left="0"/>
        <w:jc w:val="left"/>
      </w:pPr>
      <w:r>
        <w:rPr>
          <w:rFonts w:ascii="Times New Roman"/>
          <w:b/>
          <w:i w:val="false"/>
          <w:color w:val="000000"/>
        </w:rPr>
        <w:t xml:space="preserve"> _____________________________________________  [МО атауы]</w:t>
      </w:r>
    </w:p>
    <w:bookmarkStart w:name="z112" w:id="91"/>
    <w:p>
      <w:pPr>
        <w:spacing w:after="0"/>
        <w:ind w:left="0"/>
        <w:jc w:val="left"/>
      </w:pPr>
      <w:r>
        <w:rPr>
          <w:rFonts w:ascii="Times New Roman"/>
          <w:b/>
          <w:i w:val="false"/>
          <w:color w:val="000000"/>
        </w:rPr>
        <w:t xml:space="preserve"> Құжаттарды қабылдау және оқуға қабылдау туралы хабарлама</w:t>
      </w:r>
    </w:p>
    <w:bookmarkEnd w:id="91"/>
    <w:p>
      <w:pPr>
        <w:spacing w:after="0"/>
        <w:ind w:left="0"/>
        <w:jc w:val="both"/>
      </w:pPr>
      <w:r>
        <w:rPr>
          <w:rFonts w:ascii="Times New Roman"/>
          <w:b w:val="false"/>
          <w:i w:val="false"/>
          <w:color w:val="000000"/>
          <w:sz w:val="28"/>
        </w:rPr>
        <w:t>
      [білім беру ұйымының атауы]</w:t>
      </w:r>
    </w:p>
    <w:p>
      <w:pPr>
        <w:spacing w:after="0"/>
        <w:ind w:left="0"/>
        <w:jc w:val="both"/>
      </w:pPr>
      <w:r>
        <w:rPr>
          <w:rFonts w:ascii="Times New Roman"/>
          <w:b w:val="false"/>
          <w:i w:val="false"/>
          <w:color w:val="000000"/>
          <w:sz w:val="28"/>
        </w:rPr>
        <w:t>
      Құрметті: [Оқушының аты-жөні]</w:t>
      </w:r>
    </w:p>
    <w:p>
      <w:pPr>
        <w:spacing w:after="0"/>
        <w:ind w:left="0"/>
        <w:jc w:val="both"/>
      </w:pPr>
      <w:r>
        <w:rPr>
          <w:rFonts w:ascii="Times New Roman"/>
          <w:b w:val="false"/>
          <w:i w:val="false"/>
          <w:color w:val="000000"/>
          <w:sz w:val="28"/>
        </w:rPr>
        <w:t>
      Құжаттар [білім беру ұйымының атауы] қабылданды. Сіз [күні] № [бұйрық нөмірі] бұйрығына сәйкес [сынып, әдебиет, оқу тілі] қабылдандыңыз.</w:t>
      </w:r>
    </w:p>
    <w:p>
      <w:pPr>
        <w:spacing w:after="0"/>
        <w:ind w:left="0"/>
        <w:jc w:val="both"/>
      </w:pPr>
      <w:r>
        <w:rPr>
          <w:rFonts w:ascii="Times New Roman"/>
          <w:b w:val="false"/>
          <w:i w:val="false"/>
          <w:color w:val="000000"/>
          <w:sz w:val="28"/>
        </w:rPr>
        <w:t>
      Сізден [мектеп атауы] баруыңызды сұраймыз_____________________</w:t>
      </w:r>
    </w:p>
    <w:p>
      <w:pPr>
        <w:spacing w:after="0"/>
        <w:ind w:left="0"/>
        <w:jc w:val="both"/>
      </w:pPr>
      <w:r>
        <w:rPr>
          <w:rFonts w:ascii="Times New Roman"/>
          <w:b w:val="false"/>
          <w:i w:val="false"/>
          <w:color w:val="000000"/>
          <w:sz w:val="28"/>
        </w:rPr>
        <w:t>
      Мекенжай____________________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 xml:space="preserve">2020 жылғы 27 мамырдағы </w:t>
            </w:r>
            <w:r>
              <w:br/>
            </w:r>
            <w:r>
              <w:rPr>
                <w:rFonts w:ascii="Times New Roman"/>
                <w:b w:val="false"/>
                <w:i w:val="false"/>
                <w:color w:val="000000"/>
                <w:sz w:val="20"/>
              </w:rPr>
              <w:t xml:space="preserve">№ 223 бұйрығына </w:t>
            </w:r>
            <w:r>
              <w:br/>
            </w:r>
            <w:r>
              <w:rPr>
                <w:rFonts w:ascii="Times New Roman"/>
                <w:b w:val="false"/>
                <w:i w:val="false"/>
                <w:color w:val="000000"/>
                <w:sz w:val="20"/>
              </w:rPr>
              <w:t>5-қосымша</w:t>
            </w:r>
          </w:p>
        </w:tc>
      </w:tr>
    </w:tbl>
    <w:bookmarkStart w:name="z114" w:id="92"/>
    <w:p>
      <w:pPr>
        <w:spacing w:after="0"/>
        <w:ind w:left="0"/>
        <w:jc w:val="left"/>
      </w:pPr>
      <w:r>
        <w:rPr>
          <w:rFonts w:ascii="Times New Roman"/>
          <w:b/>
          <w:i w:val="false"/>
          <w:color w:val="000000"/>
        </w:rPr>
        <w:t xml:space="preserve"> Қазақстан Республикасы Білім және ғылым министрінің күші жойылатын кейбір бұйрықтарының тізімі</w:t>
      </w:r>
    </w:p>
    <w:bookmarkEnd w:id="92"/>
    <w:bookmarkStart w:name="z115" w:id="93"/>
    <w:p>
      <w:pPr>
        <w:spacing w:after="0"/>
        <w:ind w:left="0"/>
        <w:jc w:val="both"/>
      </w:pPr>
      <w:r>
        <w:rPr>
          <w:rFonts w:ascii="Times New Roman"/>
          <w:b w:val="false"/>
          <w:i w:val="false"/>
          <w:color w:val="000000"/>
          <w:sz w:val="28"/>
        </w:rPr>
        <w:t xml:space="preserve">
      1. "Арнайы білім беру саласындағы жергілікті атқарушы органдар көрсететін мемлекеттік көрсетілетін қызметтер стандарттарын бекіту туралы" Қазақстан Республикасы Білім және ғылым министрінің 2015 жылғы 8 сәуірдегі № 174 </w:t>
      </w:r>
      <w:r>
        <w:rPr>
          <w:rFonts w:ascii="Times New Roman"/>
          <w:b w:val="false"/>
          <w:i w:val="false"/>
          <w:color w:val="000000"/>
          <w:sz w:val="28"/>
        </w:rPr>
        <w:t>бұйрығының</w:t>
      </w:r>
      <w:r>
        <w:rPr>
          <w:rFonts w:ascii="Times New Roman"/>
          <w:b w:val="false"/>
          <w:i w:val="false"/>
          <w:color w:val="000000"/>
          <w:sz w:val="28"/>
        </w:rPr>
        <w:t xml:space="preserve"> (Қазақстан Республикасының нормативтік құқықтық актілерін мемлекеттік тіркеу тізілімінде № 11047 тіркелген, Қазақстан Республикасы нормативтік құқықтық актілерінің "Әділет" ақпараттық-құқықтық жүйесінде 2015 жылғы 22 мамырда жарияланған).</w:t>
      </w:r>
    </w:p>
    <w:bookmarkEnd w:id="93"/>
    <w:bookmarkStart w:name="z116" w:id="94"/>
    <w:p>
      <w:pPr>
        <w:spacing w:after="0"/>
        <w:ind w:left="0"/>
        <w:jc w:val="both"/>
      </w:pPr>
      <w:r>
        <w:rPr>
          <w:rFonts w:ascii="Times New Roman"/>
          <w:b w:val="false"/>
          <w:i w:val="false"/>
          <w:color w:val="000000"/>
          <w:sz w:val="28"/>
        </w:rPr>
        <w:t xml:space="preserve">
      2. "Арнайы білім беру саласындағы жергілікті атқарушы органдар көрсететін мемлекеттік көрсетілетін қызметтер стандарттарын бекіту туралы Қазақстан Республикасы Білім және ғылым министрінің 2015 жылғы 8 сәуірдегі № 174 бұйрығына өзгерістер мен толықтырулар енгізу туралы" Қазақстан Республикасы Білім және ғылым министрінің 2018 жылғы 13 қыркүйектегі № 462 </w:t>
      </w:r>
      <w:r>
        <w:rPr>
          <w:rFonts w:ascii="Times New Roman"/>
          <w:b w:val="false"/>
          <w:i w:val="false"/>
          <w:color w:val="000000"/>
          <w:sz w:val="28"/>
        </w:rPr>
        <w:t>бұйрығының</w:t>
      </w:r>
      <w:r>
        <w:rPr>
          <w:rFonts w:ascii="Times New Roman"/>
          <w:b w:val="false"/>
          <w:i w:val="false"/>
          <w:color w:val="000000"/>
          <w:sz w:val="28"/>
        </w:rPr>
        <w:t xml:space="preserve"> (Қазақстан Республикасының нормативтік құқықтық актілерін мемлекеттік тіркеу тізілімінде № 125325 тіркелген, Қазақстан Республикасы нормативтік құқықтық актілерінің "Әділет" ақпараттық-құқықтық жүйесінде 2018 жылғы 25 қазанда жарияланған).</w:t>
      </w:r>
    </w:p>
    <w:bookmarkEnd w:id="94"/>
    <w:bookmarkStart w:name="z117" w:id="95"/>
    <w:p>
      <w:pPr>
        <w:spacing w:after="0"/>
        <w:ind w:left="0"/>
        <w:jc w:val="both"/>
      </w:pPr>
      <w:r>
        <w:rPr>
          <w:rFonts w:ascii="Times New Roman"/>
          <w:b w:val="false"/>
          <w:i w:val="false"/>
          <w:color w:val="000000"/>
          <w:sz w:val="28"/>
        </w:rPr>
        <w:t xml:space="preserve">
      3."Кемтар балаларға арнаулы түзеу ұйымдары мен басқа да ұйымдарға медициналық, арнаулы білім және арнаулы әлеуметтік қызметтерді алуы үшін жолдама беру" мемлекеттік көрсетілетін қызмет стандартын бекіту туралы" Қазақстан Республикасы Білім және ғылым министрінің 2017 жылғы 14 наурыздағы № 120 </w:t>
      </w:r>
      <w:r>
        <w:rPr>
          <w:rFonts w:ascii="Times New Roman"/>
          <w:b w:val="false"/>
          <w:i w:val="false"/>
          <w:color w:val="000000"/>
          <w:sz w:val="28"/>
        </w:rPr>
        <w:t>бұйрығының</w:t>
      </w:r>
      <w:r>
        <w:rPr>
          <w:rFonts w:ascii="Times New Roman"/>
          <w:b w:val="false"/>
          <w:i w:val="false"/>
          <w:color w:val="000000"/>
          <w:sz w:val="28"/>
        </w:rPr>
        <w:t xml:space="preserve"> (Қазақстан Республикасының нормативтік құқықтық актілерін мемлекеттік тіркеу тізілімінде № 113285 тіркелген, Қазақстан Республикасы нормативтік құқықтық актілерінің "Әділет" ақпараттық-құқықтық жүйесінде 2017 жылғы 17 шілдеде жарияланған).</w:t>
      </w:r>
    </w:p>
    <w:bookmarkEnd w:id="95"/>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